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中国纪检监察报评论员文章丨以彻底的自我革命精神纵深推进“三化”建设年行动</w:t>
      </w:r>
    </w:p>
    <w:p>
      <w:r>
        <w:t>来源网站: 宁夏纪检监察 (宁夏)</w:t>
      </w:r>
    </w:p>
    <w:p>
      <w:r>
        <w:t>原始链接: http://www.qhjc.gov.cn/detail_F0687E72FAA3643C.html</w:t>
      </w:r>
    </w:p>
    <w:p>
      <w:r>
        <w:t>发布时间: 未知</w:t>
      </w:r>
    </w:p>
    <w:p>
      <w:r>
        <w:t>作者: 未知</w:t>
      </w:r>
    </w:p>
    <w:p>
      <w:r>
        <w:t>匹配关键字: 反腐败</w:t>
      </w:r>
    </w:p>
    <w:p>
      <w:r>
        <w:t>爬取时间: 2025-10-30 14:52:06</w:t>
      </w:r>
    </w:p>
    <w:p>
      <w:pPr>
        <w:pStyle w:val="Heading1"/>
      </w:pPr>
      <w:r>
        <w:t>正文</w:t>
      </w:r>
    </w:p>
    <w:p>
      <w:r>
        <w:t>青海纪检监察网已经升级改版，欢迎提出宝贵意见！</w:t>
        <w:br/>
        <w:t>设为首页　收藏本站　联系我们</w:t>
      </w:r>
    </w:p>
    <w:p>
      <w:r>
        <w:t>您好！今天是：2025年10月30日　星期四</w:t>
      </w:r>
    </w:p>
    <w:p>
      <w:r>
        <w:t>首页</w:t>
        <w:br/>
        <w:t>审查调查</w:t>
        <w:br/>
        <w:t>党风政风</w:t>
        <w:br/>
        <w:t>要闻动态</w:t>
        <w:br/>
        <w:t>党纪党规</w:t>
        <w:br/>
        <w:t>廉政宣传</w:t>
        <w:br/>
        <w:t>警钟长鸣</w:t>
        <w:br/>
        <w:t>廉政文化</w:t>
      </w:r>
    </w:p>
    <w:p>
      <w:r>
        <w:t>当前位置： &gt; 中央精神 &gt; 中央纪委国家监委要闻 &gt; 新闻细览</w:t>
        <w:br/>
        <w:br/>
        <w:br/>
        <w:t xml:space="preserve">                        【字体：大 中 小】【刷新】【返回】【关闭】</w:t>
      </w:r>
    </w:p>
    <w:p>
      <w:r>
        <w:t>分享</w:t>
      </w:r>
    </w:p>
    <w:p>
      <w:r>
        <w:t>QQ空间</w:t>
        <w:br/>
        <w:t>新浪微博</w:t>
        <w:br/>
        <w:t>腾讯微博</w:t>
        <w:br/>
        <w:t>QQ</w:t>
        <w:br/>
        <w:t>微信</w:t>
      </w:r>
    </w:p>
    <w:p>
      <w:r>
        <w:t>中国纪检监察报评论员文章丨以彻底的自我革命精神纵深推进“三化”建设年行动</w:t>
      </w:r>
    </w:p>
    <w:p>
      <w:r>
        <w:t>来源：中国纪检监察报　发布时间：2025年8月1日</w:t>
      </w:r>
    </w:p>
    <w:p>
      <w:r>
        <w:t>开展“纪检监察工作规范化法治化正规化建设年”行动，是深入贯彻以习近平同志为核心的党中央重要要求、落实中央纪委四次全会精神的重要举措。近日召开的“三化”建设年行动工作推进会要求，发扬彻底的自我革命精神，进一步把“三化”建设年行动向纵深推进，努力打造政治过硬、能力过硬、作风过硬、廉洁过硬的纪检监察铁军。 　　 　　“三化”建设年行动启动以来，各级纪检监察机关精心组织、周密部署，呈现各层级贯通、各板块联动、全系统发力的良好态势，取得重要阶段性成果。坚持思想引领，把学习贯彻习近平新时代中国特色社会主义思想特别是习近平总书记关于党的自我革命的重要思想摆在首位，用好“第一议题”制度、集体学习制度，深化运用“五学联动”机制，深入学习领悟习近平总书记关于纪检监察机关自身建设特别是“三化”建设的重要要求，推进“三化”建设的认识更加深刻、行动更加有力。坚持齐抓共管，把“三化”建设年行动作为今年工作重点，主要负责同志自觉扛起第一责任人责任，班子成员履行好“一岗双责”，形成上下联动、整体推进的工作格局。坚持抓主抓重，聚焦提升办案质效、加强队伍建设、加强纪法教育和培训等方面重点任务，高质高效推动落实，以重点任务突破带动“三化”建设整体推进。 　　 　　扎实推进“三化”建设年行动，提振了干部精神状态、提升了队伍能力素质，纪检监察铁军的纯度更高、成色更足。同时，“三化”建设年行动还有不少硬骨头要啃，要坚持问题导向和效果导向，以更高标准、更实举措把工作抓紧抓好，进一步推动“三化”建设年行动取得实实在在成效。 　　 　　进一步提高思想认识。习近平总书记在中央政治局第二十一次集体学习时强调，推进党的自我革命，要在提高认识、增强党性、规范权力运行、从严监督执纪、履行管党治党责任等方面进一步落实到位，对推进党的自我革命进行再动员再部署。纪检监察机关作为推进党的自我革命的重要力量，在永葆党的先进纯洁、解决大党独有难题、完成党的使命任务上肩负重大责任，只有加强“三化”建设、打造过硬铁军队伍，才能推动全党把自我革命进一步抓到位抓到底。要进一步提高政治站位，深刻领会“三化”建设对于打造纪检监察铁军，推动纪检监察工作高质量发展，服务保障强国建设、民族复兴伟业的重大意义和现实需要，认识再深化、措施再实化、责任再强化，以彻底的自我革命精神纵深推进“三化”建设年行动。 　　 　　进一步提升办案质效。要严格依规依纪依法，认真学习掌握新修改的监察法及其实施条例、有关配套制度规定，严格按照权限、规则、程序开展工作，坚持实事求是、客观公正，将“三化”要求落实到每一个环节、每一道程序、每一次调查核实中。要提高基层办案质效，树立大抓基层鲜明导向，切实提高基层办案质量和水平。要坚持以大数据信息化赋能正风反腐，加快完善数字纪检监察体系，善于运用大数据精准发现问题线索，为反腐败安上科技“透视镜”；推动行权数字化与监督数字化如影随形，完善权力配置运行制约和监督机制；创新廉洁文化建设内容和方式，提升廉洁教育针对性有效性。 　　 　　进一步加强队伍建设。要切实加强组织建设，持续抓好党的二十届三中全会改革部署落实，推进纪检监察机构改革。要充分激发队伍活力，优化干部选育管用，更好促进干部成长。要实化严管厚爱结合，常态化纯洁组织、整肃队伍，对执纪违纪、执法违法行为零容忍；做实关心关爱，建立健全正向激励体系，让干部安心履职、积极作为。 　　 　　进一步抓实教育培训。要扎实深入推进全员培训，结合各地区各单位实际需求，加大培训资源建设和供给力度。要分级分类开展精准施训，坚持干什么学什么、缺什么补什么，开展涵盖业务全链条的纪法培训，全面加强思想淬炼、政治历练、实践锻炼、专业训练，使纪检监察干部能力素质更好适应新形势新任务需要。 　　 　　进一步压实工作责任。各级纪检监察机关要把“三化”建设年行动摆在突出位置来抓，强化责任担当，主要负责同志要坚定扛起第一责任人责任，以身作则、靠前指挥；班子成员要履行好“一岗双责”，抓好分管单位和联系地区、部门的“三化”建设工作；层层传导压力，坚持抓本级、带下级，推动责任一贯到底、任务层层压实。 　　 　　“三化”建设年行动效果，最终要落脚到具体工作中，体现在纪检监察工作高质量发展上。要统筹兼顾抓落实。坚持把“三化”建设年行动同巩固深化深入贯彻中央八项规定精神学习教育、落实中央纪委四次全会部署、纵深推进正风肃纪反腐紧密结合起来，既狠抓当前、又着眼长远，协同推进、形成合力。要突出重点抓落实。以党中央提出的重要要求、部署的重点任务为标尺，进一步找准主攻方向、抓住关键要害，以重点攻坚带动多点突破，推动各项工作乘势而上、提质增效。要求真务实抓落实。客观全面研判形势，精准务实细化目标任务、办法实招，进一步强化跟踪问效，确保件件有着落、事事有结果，切实把“三化”建设年行动成果转化为推进纪检监察工作高质量发展实际成效。</w:t>
      </w:r>
    </w:p>
    <w:p>
      <w:r>
        <w:t>相关链接</w:t>
      </w:r>
    </w:p>
    <w:p>
      <w:r>
        <w:t>解读全国查处违反中央八项规定精神问题“半年报”　 中央纪委国家监委通报2025年上半年对纪检监察干部监督检查审查调查情况　 新的伟大奋斗创造新的历史伟业——以习近平同志为核心的党中央引领“十四五”经济社会发展纪实　 贯彻落实中央纪委四次全会精神推动解决群众急难愁盼</w:t>
      </w:r>
    </w:p>
    <w:p>
      <w:r>
        <w:t>青海纪检监察网已经升级改版，欢迎提出宝贵意见！</w:t>
        <w:br/>
        <w:t>设为首页　收藏本站　联系我们</w:t>
      </w:r>
    </w:p>
    <w:p>
      <w:r>
        <w:t>您好！今天是：2025年10月30日　星期四</w:t>
      </w:r>
    </w:p>
    <w:p>
      <w:r>
        <w:t>您好！今天是：2025年10月30日　星期四</w:t>
      </w:r>
    </w:p>
    <w:p>
      <w:r>
        <w:t>首页</w:t>
        <w:br/>
        <w:t>审查调查</w:t>
        <w:br/>
        <w:t>党风政风</w:t>
        <w:br/>
        <w:t>要闻动态</w:t>
        <w:br/>
        <w:t>党纪党规</w:t>
        <w:br/>
        <w:t>廉政宣传</w:t>
        <w:br/>
        <w:t>警钟长鸣</w:t>
        <w:br/>
        <w:t>廉政文化</w:t>
      </w:r>
    </w:p>
    <w:p>
      <w:r>
        <w:t>首页</w:t>
        <w:br/>
        <w:t>审查调查</w:t>
        <w:br/>
        <w:t>党风政风</w:t>
        <w:br/>
        <w:t>要闻动态</w:t>
        <w:br/>
        <w:t>党纪党规</w:t>
        <w:br/>
        <w:t>廉政宣传</w:t>
        <w:br/>
        <w:t>警钟长鸣</w:t>
        <w:br/>
        <w:t>廉政文化</w:t>
      </w:r>
    </w:p>
    <w:p>
      <w:r>
        <w:t>当前位置： &gt; 中央精神 &gt; 中央纪委国家监委要闻 &gt; 新闻细览</w:t>
        <w:br/>
        <w:br/>
        <w:br/>
        <w:t xml:space="preserve">                        【字体：大 中 小】【刷新】【返回】【关闭】</w:t>
      </w:r>
    </w:p>
    <w:p>
      <w:r>
        <w:t>分享</w:t>
      </w:r>
    </w:p>
    <w:p>
      <w:r>
        <w:t>QQ空间</w:t>
        <w:br/>
        <w:t>新浪微博</w:t>
        <w:br/>
        <w:t>腾讯微博</w:t>
        <w:br/>
        <w:t>QQ</w:t>
        <w:br/>
        <w:t>微信</w:t>
      </w:r>
    </w:p>
    <w:p>
      <w:r>
        <w:t>中国纪检监察报评论员文章丨以彻底的自我革命精神纵深推进“三化”建设年行动</w:t>
      </w:r>
    </w:p>
    <w:p>
      <w:r>
        <w:t>来源：中国纪检监察报　发布时间：2025年8月1日</w:t>
      </w:r>
    </w:p>
    <w:p>
      <w:r>
        <w:t>开展“纪检监察工作规范化法治化正规化建设年”行动，是深入贯彻以习近平同志为核心的党中央重要要求、落实中央纪委四次全会精神的重要举措。近日召开的“三化”建设年行动工作推进会要求，发扬彻底的自我革命精神，进一步把“三化”建设年行动向纵深推进，努力打造政治过硬、能力过硬、作风过硬、廉洁过硬的纪检监察铁军。 　　 　　“三化”建设年行动启动以来，各级纪检监察机关精心组织、周密部署，呈现各层级贯通、各板块联动、全系统发力的良好态势，取得重要阶段性成果。坚持思想引领，把学习贯彻习近平新时代中国特色社会主义思想特别是习近平总书记关于党的自我革命的重要思想摆在首位，用好“第一议题”制度、集体学习制度，深化运用“五学联动”机制，深入学习领悟习近平总书记关于纪检监察机关自身建设特别是“三化”建设的重要要求，推进“三化”建设的认识更加深刻、行动更加有力。坚持齐抓共管，把“三化”建设年行动作为今年工作重点，主要负责同志自觉扛起第一责任人责任，班子成员履行好“一岗双责”，形成上下联动、整体推进的工作格局。坚持抓主抓重，聚焦提升办案质效、加强队伍建设、加强纪法教育和培训等方面重点任务，高质高效推动落实，以重点任务突破带动“三化”建设整体推进。 　　 　　扎实推进“三化”建设年行动，提振了干部精神状态、提升了队伍能力素质，纪检监察铁军的纯度更高、成色更足。同时，“三化”建设年行动还有不少硬骨头要啃，要坚持问题导向和效果导向，以更高标准、更实举措把工作抓紧抓好，进一步推动“三化”建设年行动取得实实在在成效。 　　 　　进一步提高思想认识。习近平总书记在中央政治局第二十一次集体学习时强调，推进党的自我革命，要在提高认识、增强党性、规范权力运行、从严监督执纪、履行管党治党责任等方面进一步落实到位，对推进党的自我革命进行再动员再部署。纪检监察机关作为推进党的自我革命的重要力量，在永葆党的先进纯洁、解决大党独有难题、完成党的使命任务上肩负重大责任，只有加强“三化”建设、打造过硬铁军队伍，才能推动全党把自我革命进一步抓到位抓到底。要进一步提高政治站位，深刻领会“三化”建设对于打造纪检监察铁军，推动纪检监察工作高质量发展，服务保障强国建设、民族复兴伟业的重大意义和现实需要，认识再深化、措施再实化、责任再强化，以彻底的自我革命精神纵深推进“三化”建设年行动。 　　 　　进一步提升办案质效。要严格依规依纪依法，认真学习掌握新修改的监察法及其实施条例、有关配套制度规定，严格按照权限、规则、程序开展工作，坚持实事求是、客观公正，将“三化”要求落实到每一个环节、每一道程序、每一次调查核实中。要提高基层办案质效，树立大抓基层鲜明导向，切实提高基层办案质量和水平。要坚持以大数据信息化赋能正风反腐，加快完善数字纪检监察体系，善于运用大数据精准发现问题线索，为反腐败安上科技“透视镜”；推动行权数字化与监督数字化如影随形，完善权力配置运行制约和监督机制；创新廉洁文化建设内容和方式，提升廉洁教育针对性有效性。 　　 　　进一步加强队伍建设。要切实加强组织建设，持续抓好党的二十届三中全会改革部署落实，推进纪检监察机构改革。要充分激发队伍活力，优化干部选育管用，更好促进干部成长。要实化严管厚爱结合，常态化纯洁组织、整肃队伍，对执纪违纪、执法违法行为零容忍；做实关心关爱，建立健全正向激励体系，让干部安心履职、积极作为。 　　 　　进一步抓实教育培训。要扎实深入推进全员培训，结合各地区各单位实际需求，加大培训资源建设和供给力度。要分级分类开展精准施训，坚持干什么学什么、缺什么补什么，开展涵盖业务全链条的纪法培训，全面加强思想淬炼、政治历练、实践锻炼、专业训练，使纪检监察干部能力素质更好适应新形势新任务需要。 　　 　　进一步压实工作责任。各级纪检监察机关要把“三化”建设年行动摆在突出位置来抓，强化责任担当，主要负责同志要坚定扛起第一责任人责任，以身作则、靠前指挥；班子成员要履行好“一岗双责”，抓好分管单位和联系地区、部门的“三化”建设工作；层层传导压力，坚持抓本级、带下级，推动责任一贯到底、任务层层压实。 　　 　　“三化”建设年行动效果，最终要落脚到具体工作中，体现在纪检监察工作高质量发展上。要统筹兼顾抓落实。坚持把“三化”建设年行动同巩固深化深入贯彻中央八项规定精神学习教育、落实中央纪委四次全会部署、纵深推进正风肃纪反腐紧密结合起来，既狠抓当前、又着眼长远，协同推进、形成合力。要突出重点抓落实。以党中央提出的重要要求、部署的重点任务为标尺，进一步找准主攻方向、抓住关键要害，以重点攻坚带动多点突破，推动各项工作乘势而上、提质增效。要求真务实抓落实。客观全面研判形势，精准务实细化目标任务、办法实招，进一步强化跟踪问效，确保件件有着落、事事有结果，切实把“三化”建设年行动成果转化为推进纪检监察工作高质量发展实际成效。</w:t>
      </w:r>
    </w:p>
    <w:p>
      <w:r>
        <w:t>相关链接</w:t>
      </w:r>
    </w:p>
    <w:p>
      <w:r>
        <w:t>解读全国查处违反中央八项规定精神问题“半年报”　 中央纪委国家监委通报2025年上半年对纪检监察干部监督检查审查调查情况　 新的伟大奋斗创造新的历史伟业——以习近平同志为核心的党中央引领“十四五”经济社会发展纪实　 贯彻落实中央纪委四次全会精神推动解决群众急难愁盼</w:t>
      </w:r>
    </w:p>
    <w:p>
      <w:r>
        <w:t>当前位置： &gt; 中央精神 &gt; 中央纪委国家监委要闻 &gt; 新闻细览</w:t>
        <w:br/>
        <w:br/>
        <w:br/>
        <w:t xml:space="preserve">                        【字体：大 中 小】【刷新】【返回】【关闭】</w:t>
      </w:r>
    </w:p>
    <w:p>
      <w:r>
        <w:t>分享</w:t>
      </w:r>
    </w:p>
    <w:p>
      <w:r>
        <w:t>QQ空间</w:t>
        <w:br/>
        <w:t>新浪微博</w:t>
        <w:br/>
        <w:t>腾讯微博</w:t>
        <w:br/>
        <w:t>QQ</w:t>
        <w:br/>
        <w:t>微信</w:t>
      </w:r>
    </w:p>
    <w:p>
      <w:r>
        <w:t>中国纪检监察报评论员文章丨以彻底的自我革命精神纵深推进“三化”建设年行动</w:t>
      </w:r>
    </w:p>
    <w:p>
      <w:r>
        <w:t>来源：中国纪检监察报　发布时间：2025年8月1日</w:t>
      </w:r>
    </w:p>
    <w:p>
      <w:r>
        <w:t>开展“纪检监察工作规范化法治化正规化建设年”行动，是深入贯彻以习近平同志为核心的党中央重要要求、落实中央纪委四次全会精神的重要举措。近日召开的“三化”建设年行动工作推进会要求，发扬彻底的自我革命精神，进一步把“三化”建设年行动向纵深推进，努力打造政治过硬、能力过硬、作风过硬、廉洁过硬的纪检监察铁军。 　　 　　“三化”建设年行动启动以来，各级纪检监察机关精心组织、周密部署，呈现各层级贯通、各板块联动、全系统发力的良好态势，取得重要阶段性成果。坚持思想引领，把学习贯彻习近平新时代中国特色社会主义思想特别是习近平总书记关于党的自我革命的重要思想摆在首位，用好“第一议题”制度、集体学习制度，深化运用“五学联动”机制，深入学习领悟习近平总书记关于纪检监察机关自身建设特别是“三化”建设的重要要求，推进“三化”建设的认识更加深刻、行动更加有力。坚持齐抓共管，把“三化”建设年行动作为今年工作重点，主要负责同志自觉扛起第一责任人责任，班子成员履行好“一岗双责”，形成上下联动、整体推进的工作格局。坚持抓主抓重，聚焦提升办案质效、加强队伍建设、加强纪法教育和培训等方面重点任务，高质高效推动落实，以重点任务突破带动“三化”建设整体推进。 　　 　　扎实推进“三化”建设年行动，提振了干部精神状态、提升了队伍能力素质，纪检监察铁军的纯度更高、成色更足。同时，“三化”建设年行动还有不少硬骨头要啃，要坚持问题导向和效果导向，以更高标准、更实举措把工作抓紧抓好，进一步推动“三化”建设年行动取得实实在在成效。 　　 　　进一步提高思想认识。习近平总书记在中央政治局第二十一次集体学习时强调，推进党的自我革命，要在提高认识、增强党性、规范权力运行、从严监督执纪、履行管党治党责任等方面进一步落实到位，对推进党的自我革命进行再动员再部署。纪检监察机关作为推进党的自我革命的重要力量，在永葆党的先进纯洁、解决大党独有难题、完成党的使命任务上肩负重大责任，只有加强“三化”建设、打造过硬铁军队伍，才能推动全党把自我革命进一步抓到位抓到底。要进一步提高政治站位，深刻领会“三化”建设对于打造纪检监察铁军，推动纪检监察工作高质量发展，服务保障强国建设、民族复兴伟业的重大意义和现实需要，认识再深化、措施再实化、责任再强化，以彻底的自我革命精神纵深推进“三化”建设年行动。 　　 　　进一步提升办案质效。要严格依规依纪依法，认真学习掌握新修改的监察法及其实施条例、有关配套制度规定，严格按照权限、规则、程序开展工作，坚持实事求是、客观公正，将“三化”要求落实到每一个环节、每一道程序、每一次调查核实中。要提高基层办案质效，树立大抓基层鲜明导向，切实提高基层办案质量和水平。要坚持以大数据信息化赋能正风反腐，加快完善数字纪检监察体系，善于运用大数据精准发现问题线索，为反腐败安上科技“透视镜”；推动行权数字化与监督数字化如影随形，完善权力配置运行制约和监督机制；创新廉洁文化建设内容和方式，提升廉洁教育针对性有效性。 　　 　　进一步加强队伍建设。要切实加强组织建设，持续抓好党的二十届三中全会改革部署落实，推进纪检监察机构改革。要充分激发队伍活力，优化干部选育管用，更好促进干部成长。要实化严管厚爱结合，常态化纯洁组织、整肃队伍，对执纪违纪、执法违法行为零容忍；做实关心关爱，建立健全正向激励体系，让干部安心履职、积极作为。 　　 　　进一步抓实教育培训。要扎实深入推进全员培训，结合各地区各单位实际需求，加大培训资源建设和供给力度。要分级分类开展精准施训，坚持干什么学什么、缺什么补什么，开展涵盖业务全链条的纪法培训，全面加强思想淬炼、政治历练、实践锻炼、专业训练，使纪检监察干部能力素质更好适应新形势新任务需要。 　　 　　进一步压实工作责任。各级纪检监察机关要把“三化”建设年行动摆在突出位置来抓，强化责任担当，主要负责同志要坚定扛起第一责任人责任，以身作则、靠前指挥；班子成员要履行好“一岗双责”，抓好分管单位和联系地区、部门的“三化”建设工作；层层传导压力，坚持抓本级、带下级，推动责任一贯到底、任务层层压实。 　　 　　“三化”建设年行动效果，最终要落脚到具体工作中，体现在纪检监察工作高质量发展上。要统筹兼顾抓落实。坚持把“三化”建设年行动同巩固深化深入贯彻中央八项规定精神学习教育、落实中央纪委四次全会部署、纵深推进正风肃纪反腐紧密结合起来，既狠抓当前、又着眼长远，协同推进、形成合力。要突出重点抓落实。以党中央提出的重要要求、部署的重点任务为标尺，进一步找准主攻方向、抓住关键要害，以重点攻坚带动多点突破，推动各项工作乘势而上、提质增效。要求真务实抓落实。客观全面研判形势，精准务实细化目标任务、办法实招，进一步强化跟踪问效，确保件件有着落、事事有结果，切实把“三化”建设年行动成果转化为推进纪检监察工作高质量发展实际成效。</w:t>
      </w:r>
    </w:p>
    <w:p>
      <w:r>
        <w:t>相关链接</w:t>
      </w:r>
    </w:p>
    <w:p>
      <w:r>
        <w:t>解读全国查处违反中央八项规定精神问题“半年报”　 中央纪委国家监委通报2025年上半年对纪检监察干部监督检查审查调查情况　 新的伟大奋斗创造新的历史伟业——以习近平同志为核心的党中央引领“十四五”经济社会发展纪实　 贯彻落实中央纪委四次全会精神推动解决群众急难愁盼</w:t>
      </w:r>
    </w:p>
    <w:p>
      <w:r>
        <w:t>当前位置： &gt; 中央精神 &gt; 中央纪委国家监委要闻 &gt; 新闻细览</w:t>
        <w:br/>
        <w:br/>
        <w:br/>
        <w:t xml:space="preserve">                        【字体：大 中 小】【刷新】【返回】【关闭】</w:t>
      </w:r>
    </w:p>
    <w:p>
      <w:r>
        <w:t>分享</w:t>
      </w:r>
    </w:p>
    <w:p>
      <w:r>
        <w:t>QQ空间</w:t>
        <w:br/>
        <w:t>新浪微博</w:t>
        <w:br/>
        <w:t>腾讯微博</w:t>
        <w:br/>
        <w:t>QQ</w:t>
        <w:br/>
        <w:t>微信</w:t>
      </w:r>
    </w:p>
    <w:p>
      <w:r>
        <w:t>中国纪检监察报评论员文章丨以彻底的自我革命精神纵深推进“三化”建设年行动</w:t>
      </w:r>
    </w:p>
    <w:p>
      <w:r>
        <w:t>来源：中国纪检监察报　发布时间：2025年8月1日</w:t>
      </w:r>
    </w:p>
    <w:p>
      <w:r>
        <w:t>开展“纪检监察工作规范化法治化正规化建设年”行动，是深入贯彻以习近平同志为核心的党中央重要要求、落实中央纪委四次全会精神的重要举措。近日召开的“三化”建设年行动工作推进会要求，发扬彻底的自我革命精神，进一步把“三化”建设年行动向纵深推进，努力打造政治过硬、能力过硬、作风过硬、廉洁过硬的纪检监察铁军。 　　 　　“三化”建设年行动启动以来，各级纪检监察机关精心组织、周密部署，呈现各层级贯通、各板块联动、全系统发力的良好态势，取得重要阶段性成果。坚持思想引领，把学习贯彻习近平新时代中国特色社会主义思想特别是习近平总书记关于党的自我革命的重要思想摆在首位，用好“第一议题”制度、集体学习制度，深化运用“五学联动”机制，深入学习领悟习近平总书记关于纪检监察机关自身建设特别是“三化”建设的重要要求，推进“三化”建设的认识更加深刻、行动更加有力。坚持齐抓共管，把“三化”建设年行动作为今年工作重点，主要负责同志自觉扛起第一责任人责任，班子成员履行好“一岗双责”，形成上下联动、整体推进的工作格局。坚持抓主抓重，聚焦提升办案质效、加强队伍建设、加强纪法教育和培训等方面重点任务，高质高效推动落实，以重点任务突破带动“三化”建设整体推进。 　　 　　扎实推进“三化”建设年行动，提振了干部精神状态、提升了队伍能力素质，纪检监察铁军的纯度更高、成色更足。同时，“三化”建设年行动还有不少硬骨头要啃，要坚持问题导向和效果导向，以更高标准、更实举措把工作抓紧抓好，进一步推动“三化”建设年行动取得实实在在成效。 　　 　　进一步提高思想认识。习近平总书记在中央政治局第二十一次集体学习时强调，推进党的自我革命，要在提高认识、增强党性、规范权力运行、从严监督执纪、履行管党治党责任等方面进一步落实到位，对推进党的自我革命进行再动员再部署。纪检监察机关作为推进党的自我革命的重要力量，在永葆党的先进纯洁、解决大党独有难题、完成党的使命任务上肩负重大责任，只有加强“三化”建设、打造过硬铁军队伍，才能推动全党把自我革命进一步抓到位抓到底。要进一步提高政治站位，深刻领会“三化”建设对于打造纪检监察铁军，推动纪检监察工作高质量发展，服务保障强国建设、民族复兴伟业的重大意义和现实需要，认识再深化、措施再实化、责任再强化，以彻底的自我革命精神纵深推进“三化”建设年行动。 　　 　　进一步提升办案质效。要严格依规依纪依法，认真学习掌握新修改的监察法及其实施条例、有关配套制度规定，严格按照权限、规则、程序开展工作，坚持实事求是、客观公正，将“三化”要求落实到每一个环节、每一道程序、每一次调查核实中。要提高基层办案质效，树立大抓基层鲜明导向，切实提高基层办案质量和水平。要坚持以大数据信息化赋能正风反腐，加快完善数字纪检监察体系，善于运用大数据精准发现问题线索，为反腐败安上科技“透视镜”；推动行权数字化与监督数字化如影随形，完善权力配置运行制约和监督机制；创新廉洁文化建设内容和方式，提升廉洁教育针对性有效性。 　　 　　进一步加强队伍建设。要切实加强组织建设，持续抓好党的二十届三中全会改革部署落实，推进纪检监察机构改革。要充分激发队伍活力，优化干部选育管用，更好促进干部成长。要实化严管厚爱结合，常态化纯洁组织、整肃队伍，对执纪违纪、执法违法行为零容忍；做实关心关爱，建立健全正向激励体系，让干部安心履职、积极作为。 　　 　　进一步抓实教育培训。要扎实深入推进全员培训，结合各地区各单位实际需求，加大培训资源建设和供给力度。要分级分类开展精准施训，坚持干什么学什么、缺什么补什么，开展涵盖业务全链条的纪法培训，全面加强思想淬炼、政治历练、实践锻炼、专业训练，使纪检监察干部能力素质更好适应新形势新任务需要。 　　 　　进一步压实工作责任。各级纪检监察机关要把“三化”建设年行动摆在突出位置来抓，强化责任担当，主要负责同志要坚定扛起第一责任人责任，以身作则、靠前指挥；班子成员要履行好“一岗双责”，抓好分管单位和联系地区、部门的“三化”建设工作；层层传导压力，坚持抓本级、带下级，推动责任一贯到底、任务层层压实。 　　 　　“三化”建设年行动效果，最终要落脚到具体工作中，体现在纪检监察工作高质量发展上。要统筹兼顾抓落实。坚持把“三化”建设年行动同巩固深化深入贯彻中央八项规定精神学习教育、落实中央纪委四次全会部署、纵深推进正风肃纪反腐紧密结合起来，既狠抓当前、又着眼长远，协同推进、形成合力。要突出重点抓落实。以党中央提出的重要要求、部署的重点任务为标尺，进一步找准主攻方向、抓住关键要害，以重点攻坚带动多点突破，推动各项工作乘势而上、提质增效。要求真务实抓落实。客观全面研判形势，精准务实细化目标任务、办法实招，进一步强化跟踪问效，确保件件有着落、事事有结果，切实把“三化”建设年行动成果转化为推进纪检监察工作高质量发展实际成效。</w:t>
      </w:r>
    </w:p>
    <w:p>
      <w:r>
        <w:t>相关链接</w:t>
      </w:r>
    </w:p>
    <w:p>
      <w:r>
        <w:t>解读全国查处违反中央八项规定精神问题“半年报”　 中央纪委国家监委通报2025年上半年对纪检监察干部监督检查审查调查情况　 新的伟大奋斗创造新的历史伟业——以习近平同志为核心的党中央引领“十四五”经济社会发展纪实　 贯彻落实中央纪委四次全会精神推动解决群众急难愁盼</w:t>
      </w:r>
    </w:p>
    <w:p>
      <w:r>
        <w:t>分享</w:t>
      </w:r>
    </w:p>
    <w:p>
      <w:r>
        <w:t>QQ空间</w:t>
        <w:br/>
        <w:t>新浪微博</w:t>
        <w:br/>
        <w:t>腾讯微博</w:t>
        <w:br/>
        <w:t>QQ</w:t>
        <w:br/>
        <w:t>微信</w:t>
      </w:r>
    </w:p>
    <w:p>
      <w:r>
        <w:t>分享</w:t>
      </w:r>
    </w:p>
    <w:p>
      <w:r>
        <w:t>QQ空间</w:t>
        <w:br/>
        <w:t>新浪微博</w:t>
        <w:br/>
        <w:t>腾讯微博</w:t>
        <w:br/>
        <w:t>QQ</w:t>
        <w:br/>
        <w:t>微信</w:t>
      </w:r>
    </w:p>
    <w:p>
      <w:r>
        <w:t>QQ空间</w:t>
        <w:br/>
        <w:t>新浪微博</w:t>
        <w:br/>
        <w:t>腾讯微博</w:t>
        <w:br/>
        <w:t>QQ</w:t>
        <w:br/>
        <w:t>微信</w:t>
      </w:r>
    </w:p>
    <w:p>
      <w:r>
        <w:t>QQ空间</w:t>
        <w:br/>
        <w:t>新浪微博</w:t>
        <w:br/>
        <w:t>腾讯微博</w:t>
        <w:br/>
        <w:t>QQ</w:t>
        <w:br/>
        <w:t>微信</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