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安徽国贸集团控股有限公司纪委</w:t>
      </w:r>
    </w:p>
    <w:p>
      <w:r>
        <w:t>来源网站: 安徽纪检监察 (安徽)</w:t>
      </w:r>
    </w:p>
    <w:p>
      <w:r>
        <w:t>原始链接: http://www.aitg.cn/news/2/19.html</w:t>
      </w:r>
    </w:p>
    <w:p>
      <w:r>
        <w:t>发布时间: 未知</w:t>
      </w:r>
    </w:p>
    <w:p>
      <w:r>
        <w:t>作者: 未知</w:t>
      </w:r>
    </w:p>
    <w:p>
      <w:r>
        <w:t>匹配关键字: 反腐败</w:t>
      </w:r>
    </w:p>
    <w:p>
      <w:r>
        <w:t>爬取时间: 2025-10-30 14:55:52</w:t>
      </w:r>
    </w:p>
    <w:p>
      <w:pPr>
        <w:pStyle w:val="Heading1"/>
      </w:pPr>
      <w:r>
        <w:t>正文</w:t>
      </w:r>
    </w:p>
    <w:p>
      <w:r>
        <w:t>网站首页集团概况</w:t>
      </w:r>
    </w:p>
    <w:p>
      <w:r>
        <w:t>集团简介</w:t>
        <w:br/>
        <w:t>董事长致辞</w:t>
        <w:br/>
        <w:t>领导人员介绍</w:t>
        <w:br/>
        <w:t>组织架构</w:t>
      </w:r>
    </w:p>
    <w:p>
      <w:r>
        <w:t>新闻动态</w:t>
      </w:r>
    </w:p>
    <w:p>
      <w:r>
        <w:t>要闻资讯</w:t>
        <w:br/>
        <w:t>通知公告</w:t>
        <w:br/>
        <w:t>经营动态</w:t>
        <w:br/>
        <w:t>党群工作</w:t>
        <w:br/>
        <w:t>廉政建设</w:t>
      </w:r>
    </w:p>
    <w:p>
      <w:r>
        <w:t>企业文化</w:t>
      </w:r>
    </w:p>
    <w:p>
      <w:r>
        <w:t>企业精神</w:t>
        <w:br/>
        <w:t>职工园地</w:t>
        <w:br/>
        <w:t>信访举报</w:t>
        <w:br/>
        <w:t>意见建议</w:t>
      </w:r>
    </w:p>
    <w:p>
      <w:r>
        <w:t>专题专栏</w:t>
      </w:r>
    </w:p>
    <w:p>
      <w:r>
        <w:t>深入学习贯彻习近平总书记考察安徽重要讲话指示精神</w:t>
        <w:br/>
        <w:t>深入贯彻中央八项规定精神学习教育</w:t>
        <w:br/>
        <w:t>党纪学习教育</w:t>
        <w:br/>
        <w:t>全员创新专栏</w:t>
        <w:br/>
        <w:t>学习贯彻党的二十届三中全会精神</w:t>
        <w:br/>
        <w:t>廉洁从业专题</w:t>
      </w:r>
    </w:p>
    <w:p>
      <w:r>
        <w:t>联系我们</w:t>
      </w:r>
    </w:p>
    <w:p>
      <w:r>
        <w:t>联系我们</w:t>
      </w:r>
    </w:p>
    <w:p>
      <w:r>
        <w:t>网站首页集团概况</w:t>
      </w:r>
    </w:p>
    <w:p>
      <w:r>
        <w:t>集团简介</w:t>
        <w:br/>
        <w:t>董事长致辞</w:t>
        <w:br/>
        <w:t>领导人员介绍</w:t>
        <w:br/>
        <w:t>组织架构</w:t>
      </w:r>
    </w:p>
    <w:p>
      <w:r>
        <w:t>新闻动态</w:t>
      </w:r>
    </w:p>
    <w:p>
      <w:r>
        <w:t>要闻资讯</w:t>
        <w:br/>
        <w:t>通知公告</w:t>
        <w:br/>
        <w:t>经营动态</w:t>
        <w:br/>
        <w:t>党群工作</w:t>
        <w:br/>
        <w:t>廉政建设</w:t>
      </w:r>
    </w:p>
    <w:p>
      <w:r>
        <w:t>企业文化</w:t>
      </w:r>
    </w:p>
    <w:p>
      <w:r>
        <w:t>企业精神</w:t>
        <w:br/>
        <w:t>职工园地</w:t>
        <w:br/>
        <w:t>信访举报</w:t>
        <w:br/>
        <w:t>意见建议</w:t>
      </w:r>
    </w:p>
    <w:p>
      <w:r>
        <w:t>专题专栏</w:t>
      </w:r>
    </w:p>
    <w:p>
      <w:r>
        <w:t>深入学习贯彻习近平总书记考察安徽重要讲话指示精神</w:t>
        <w:br/>
        <w:t>深入贯彻中央八项规定精神学习教育</w:t>
        <w:br/>
        <w:t>党纪学习教育</w:t>
        <w:br/>
        <w:t>全员创新专栏</w:t>
        <w:br/>
        <w:t>学习贯彻党的二十届三中全会精神</w:t>
        <w:br/>
        <w:t>廉洁从业专题</w:t>
      </w:r>
    </w:p>
    <w:p>
      <w:r>
        <w:t>联系我们</w:t>
      </w:r>
    </w:p>
    <w:p>
      <w:r>
        <w:t>联系我们</w:t>
      </w:r>
    </w:p>
    <w:p>
      <w:r>
        <w:t>网站首页集团概况</w:t>
      </w:r>
    </w:p>
    <w:p>
      <w:r>
        <w:t>集团简介</w:t>
        <w:br/>
        <w:t>董事长致辞</w:t>
        <w:br/>
        <w:t>领导人员介绍</w:t>
        <w:br/>
        <w:t>组织架构</w:t>
      </w:r>
    </w:p>
    <w:p>
      <w:r>
        <w:t>新闻动态</w:t>
      </w:r>
    </w:p>
    <w:p>
      <w:r>
        <w:t>要闻资讯</w:t>
        <w:br/>
        <w:t>通知公告</w:t>
        <w:br/>
        <w:t>经营动态</w:t>
        <w:br/>
        <w:t>党群工作</w:t>
        <w:br/>
        <w:t>廉政建设</w:t>
      </w:r>
    </w:p>
    <w:p>
      <w:r>
        <w:t>企业文化</w:t>
      </w:r>
    </w:p>
    <w:p>
      <w:r>
        <w:t>企业精神</w:t>
        <w:br/>
        <w:t>职工园地</w:t>
        <w:br/>
        <w:t>信访举报</w:t>
        <w:br/>
        <w:t>意见建议</w:t>
      </w:r>
    </w:p>
    <w:p>
      <w:r>
        <w:t>专题专栏</w:t>
      </w:r>
    </w:p>
    <w:p>
      <w:r>
        <w:t>深入学习贯彻习近平总书记考察安徽重要讲话指示精神</w:t>
        <w:br/>
        <w:t>深入贯彻中央八项规定精神学习教育</w:t>
        <w:br/>
        <w:t>党纪学习教育</w:t>
        <w:br/>
        <w:t>全员创新专栏</w:t>
        <w:br/>
        <w:t>学习贯彻党的二十届三中全会精神</w:t>
        <w:br/>
        <w:t>廉洁从业专题</w:t>
      </w:r>
    </w:p>
    <w:p>
      <w:r>
        <w:t>联系我们</w:t>
      </w:r>
    </w:p>
    <w:p>
      <w:r>
        <w:t>联系我们</w:t>
      </w:r>
    </w:p>
    <w:p>
      <w:r>
        <w:t>网站首页集团概况</w:t>
      </w:r>
    </w:p>
    <w:p>
      <w:r>
        <w:t>集团简介</w:t>
        <w:br/>
        <w:t>董事长致辞</w:t>
        <w:br/>
        <w:t>领导人员介绍</w:t>
        <w:br/>
        <w:t>组织架构</w:t>
      </w:r>
    </w:p>
    <w:p>
      <w:r>
        <w:t>新闻动态</w:t>
      </w:r>
    </w:p>
    <w:p>
      <w:r>
        <w:t>要闻资讯</w:t>
        <w:br/>
        <w:t>通知公告</w:t>
        <w:br/>
        <w:t>经营动态</w:t>
        <w:br/>
        <w:t>党群工作</w:t>
        <w:br/>
        <w:t>廉政建设</w:t>
      </w:r>
    </w:p>
    <w:p>
      <w:r>
        <w:t>企业文化</w:t>
      </w:r>
    </w:p>
    <w:p>
      <w:r>
        <w:t>企业精神</w:t>
        <w:br/>
        <w:t>职工园地</w:t>
        <w:br/>
        <w:t>信访举报</w:t>
        <w:br/>
        <w:t>意见建议</w:t>
      </w:r>
    </w:p>
    <w:p>
      <w:r>
        <w:t>专题专栏</w:t>
      </w:r>
    </w:p>
    <w:p>
      <w:r>
        <w:t>深入学习贯彻习近平总书记考察安徽重要讲话指示精神</w:t>
        <w:br/>
        <w:t>深入贯彻中央八项规定精神学习教育</w:t>
        <w:br/>
        <w:t>党纪学习教育</w:t>
        <w:br/>
        <w:t>全员创新专栏</w:t>
        <w:br/>
        <w:t>学习贯彻党的二十届三中全会精神</w:t>
        <w:br/>
        <w:t>廉洁从业专题</w:t>
      </w:r>
    </w:p>
    <w:p>
      <w:r>
        <w:t>联系我们</w:t>
      </w:r>
    </w:p>
    <w:p>
      <w:r>
        <w:t>联系我们</w:t>
      </w:r>
    </w:p>
    <w:p>
      <w:r>
        <w:t>新闻动态</w:t>
      </w:r>
    </w:p>
    <w:p>
      <w:r>
        <w:t>要闻资讯</w:t>
      </w:r>
    </w:p>
    <w:p>
      <w:r>
        <w:t>通知公告</w:t>
      </w:r>
    </w:p>
    <w:p>
      <w:r>
        <w:t>经营动态</w:t>
      </w:r>
    </w:p>
    <w:p>
      <w:r>
        <w:t>党群工作</w:t>
      </w:r>
    </w:p>
    <w:p>
      <w:r>
        <w:t>廉政建设</w:t>
      </w:r>
    </w:p>
    <w:p>
      <w:r>
        <w:t>您所在的位置：首页  &gt; 新闻动态 &gt; 廉政建设</w:t>
      </w:r>
    </w:p>
    <w:p>
      <w:r>
        <w:t>安徽国贸召开三季度“大监督”工作会议</w:t>
        <w:br/>
        <w:t>11月22日下午，安徽国贸召开三季度“大监督”暨党风廉政建设和反腐败协调小组工作会议。</w:t>
        <w:br/>
        <w:t>2023-11-24详细信息</w:t>
      </w:r>
    </w:p>
    <w:p>
      <w:r>
        <w:t>安徽国贸召开2023年党建暨党风廉政建设和反腐败工作会议</w:t>
        <w:br/>
        <w:t>3月21日下午，安徽国贸召开2023年党建暨党风廉政建设和反腐败工作会议。</w:t>
        <w:br/>
        <w:t>2023-03-22详细信息</w:t>
      </w:r>
    </w:p>
    <w:p>
      <w:r>
        <w:t>海螺集团纪委副书记季和云对安徽国贸专职纪检人员开展业务培训</w:t>
        <w:br/>
        <w:t>12月7日，海螺集团纪委副书记季和云到安徽国贸开展业务培训，集团纪委有关人员，安徽国贸纪委班子成员、所属各单位纪委书记、纪检部门负责人及专职纪检人员等近三十人参加培训。</w:t>
        <w:br/>
        <w:t>2022-12-09详细信息</w:t>
      </w:r>
    </w:p>
    <w:p>
      <w:r>
        <w:t>安徽国贸纪委举办学习党的二十大精神暨2022年纪检工作培训</w:t>
        <w:br/>
        <w:t>11月24日，安徽国贸纪委举办学习党的二十大精神暨2022年纪检工作培训，安徽国贸纪委班子成员、各成员企业纪检人员共计45人参加培训。</w:t>
        <w:br/>
        <w:t>2022-12-01详细信息</w:t>
      </w:r>
    </w:p>
    <w:p>
      <w:r>
        <w:t>建设廉洁文化 促进企业发展 ——安粮廉洁文化建设</w:t>
      </w:r>
    </w:p>
    <w:p>
      <w:r>
        <w:t>2022-11-14详细信息</w:t>
      </w:r>
    </w:p>
    <w:p>
      <w:r>
        <w:t>192025-08</w:t>
      </w:r>
    </w:p>
    <w:p>
      <w:r>
        <w:t>清风入“新”  青“廉”随行 ——技术公司纪委开展新员工廉洁教育活动</w:t>
        <w:br/>
        <w:t>作者：胡梅芳  发布时间：2025-08-19</w:t>
        <w:br/>
        <w:t>8月中旬，省技术进出口公司纪委采用课程讲学、案例教学、实地践学的“三位一体”模式，开展了2025年度新员工廉洁教育系列活动。</w:t>
      </w:r>
    </w:p>
    <w:p>
      <w:r>
        <w:t>192025-06</w:t>
      </w:r>
    </w:p>
    <w:p>
      <w:r>
        <w:t>进出口公司廉洁文化作品集</w:t>
        <w:br/>
        <w:t>作者：  发布时间：2025-06-19</w:t>
        <w:br/>
        <w:t>进出口公司廉洁文化作品集。</w:t>
      </w:r>
    </w:p>
    <w:p>
      <w:r>
        <w:t>062025-06</w:t>
      </w:r>
    </w:p>
    <w:p>
      <w:r>
        <w:t>轻工国际联合合肥市高新区法院开展宣讲交流活动</w:t>
        <w:br/>
        <w:t>作者：陈紫嫣  发布时间：2025-06-06</w:t>
        <w:br/>
        <w:t>近日，轻工国际公司纪委特邀合肥市高新区法院自贸法庭有关专家，来司开展法律知识宣讲及廉洁共建交流活动。</w:t>
      </w:r>
    </w:p>
    <w:p>
      <w:r>
        <w:t>032025-06</w:t>
      </w:r>
    </w:p>
    <w:p>
      <w:r>
        <w:t>轻工国际汇编发布廉洁文化作品集</w:t>
        <w:br/>
        <w:t>作者：  发布时间：2025-06-03</w:t>
        <w:br/>
        <w:t>轻工国际公司持续深耕廉洁文化建设，精心汇编首部廉洁文化作品集。</w:t>
      </w:r>
    </w:p>
    <w:p>
      <w:r>
        <w:t>222025-05</w:t>
      </w:r>
    </w:p>
    <w:p>
      <w:r>
        <w:t>省进出口公司赴包公园开展警示教育活动</w:t>
        <w:br/>
        <w:t>作者：聂云菲  发布时间：2025-05-22</w:t>
        <w:br/>
        <w:t>近日，省进出口公司组织党员干部前往合肥市包公园开展警示教育。</w:t>
      </w:r>
    </w:p>
    <w:p>
      <w:r>
        <w:t>092025-04</w:t>
      </w:r>
    </w:p>
    <w:p>
      <w:r>
        <w:t>技术进出口公司纪委赴包公园开展纪检干部学习交流培训活动</w:t>
        <w:br/>
        <w:t>作者：陈鑫燚  发布时间：2025-04-09</w:t>
        <w:br/>
        <w:t>日前，技术进出口公司纪委组织所属各级专兼职纪检干部赴全国廉政教育基地——合肥市包公园开展学习交流培训活动。</w:t>
      </w:r>
    </w:p>
    <w:p>
      <w:r>
        <w:t>092025-04</w:t>
      </w:r>
    </w:p>
    <w:p>
      <w:r>
        <w:t>安徽国贸召开“大监督”工作会议</w:t>
        <w:br/>
        <w:t>作者：胡雪海  发布时间：2025-04-09</w:t>
        <w:br/>
        <w:t>4月7日，安徽国贸召开“大监督”年度工作会议暨党风廉政建设和反腐败工作协调小组会议。</w:t>
      </w:r>
    </w:p>
    <w:p>
      <w:r>
        <w:t>102024-12</w:t>
      </w:r>
    </w:p>
    <w:p>
      <w:r>
        <w:t>安徽国贸召开“大监督”工作会议</w:t>
        <w:br/>
        <w:t>作者：杨晨  发布时间：2024-12-10</w:t>
        <w:br/>
        <w:t>12月5日，安徽国贸召开三季度“大监督”工作会议暨党风廉政建设和反腐败工作协调小组会议。</w:t>
      </w:r>
    </w:p>
    <w:p>
      <w:r>
        <w:t>252024-07</w:t>
      </w:r>
    </w:p>
    <w:p>
      <w:r>
        <w:t>安徽国贸党委组织党员干部赴合肥监狱开展警示教育活动</w:t>
        <w:br/>
        <w:t>作者：杨晨  发布时间：2024-07-25</w:t>
        <w:br/>
        <w:t>7月24日下午，安徽国贸党委组织党员干部40余人赴合肥监狱开展警示教育活动。</w:t>
      </w:r>
    </w:p>
    <w:p>
      <w:r>
        <w:t>082024-07</w:t>
      </w:r>
    </w:p>
    <w:p>
      <w:r>
        <w:t>轻工国际公司开展廉洁教育主题党日活动</w:t>
        <w:br/>
        <w:t>作者：邓晓雨  发布时间：2024-07-08</w:t>
        <w:br/>
        <w:t>近日，轻工国际公司第二、第四党支部组织党员前往全国首批廉政教育基地——包公祠，开展主题党日活动。</w:t>
      </w:r>
    </w:p>
    <w:p>
      <w:r>
        <w:t>1/7最前页上一页1234567下一页最末页</w:t>
      </w:r>
    </w:p>
    <w:p>
      <w:r>
        <w:t xml:space="preserve">专题专栏 </w:t>
        <w:br/>
        <w:t>深入学习贯彻习近平总书记考察安徽重要讲话指示精神</w:t>
        <w:br/>
        <w:t>深入贯彻中央八项规定精神学习教育</w:t>
        <w:br/>
        <w:t>党纪学习教育</w:t>
        <w:br/>
        <w:t>全员创新专栏</w:t>
        <w:br/>
        <w:t>学习贯彻党的二十届三中全会精神</w:t>
        <w:br/>
        <w:t>廉洁从业专题</w:t>
        <w:br/>
        <w:t xml:space="preserve">  </w:t>
        <w:br/>
        <w:t>站内搜索</w:t>
      </w:r>
    </w:p>
    <w:p>
      <w:r>
        <w:t>搜索</w:t>
      </w:r>
    </w:p>
    <w:p>
      <w:r>
        <w:t>新闻动态</w:t>
      </w:r>
    </w:p>
    <w:p>
      <w:r>
        <w:t>要闻资讯</w:t>
      </w:r>
    </w:p>
    <w:p>
      <w:r>
        <w:t>通知公告</w:t>
      </w:r>
    </w:p>
    <w:p>
      <w:r>
        <w:t>经营动态</w:t>
      </w:r>
    </w:p>
    <w:p>
      <w:r>
        <w:t>党群工作</w:t>
      </w:r>
    </w:p>
    <w:p>
      <w:r>
        <w:t>廉政建设</w:t>
      </w:r>
    </w:p>
    <w:p>
      <w:r>
        <w:t>您所在的位置：首页  &gt; 新闻动态 &gt; 廉政建设</w:t>
      </w:r>
    </w:p>
    <w:p>
      <w:r>
        <w:t>您所在的位置：首页  &gt; 新闻动态 &gt; 廉政建设</w:t>
      </w:r>
    </w:p>
    <w:p>
      <w:r>
        <w:t>您所在的位置：首页  &gt; 新闻动态 &gt; 廉政建设</w:t>
      </w:r>
    </w:p>
    <w:p>
      <w:r>
        <w:t>安徽国贸召开三季度“大监督”工作会议</w:t>
        <w:br/>
        <w:t>11月22日下午，安徽国贸召开三季度“大监督”暨党风廉政建设和反腐败协调小组工作会议。</w:t>
        <w:br/>
        <w:t>2023-11-24详细信息</w:t>
      </w:r>
    </w:p>
    <w:p>
      <w:r>
        <w:t>安徽国贸召开2023年党建暨党风廉政建设和反腐败工作会议</w:t>
        <w:br/>
        <w:t>3月21日下午，安徽国贸召开2023年党建暨党风廉政建设和反腐败工作会议。</w:t>
        <w:br/>
        <w:t>2023-03-22详细信息</w:t>
      </w:r>
    </w:p>
    <w:p>
      <w:r>
        <w:t>海螺集团纪委副书记季和云对安徽国贸专职纪检人员开展业务培训</w:t>
        <w:br/>
        <w:t>12月7日，海螺集团纪委副书记季和云到安徽国贸开展业务培训，集团纪委有关人员，安徽国贸纪委班子成员、所属各单位纪委书记、纪检部门负责人及专职纪检人员等近三十人参加培训。</w:t>
        <w:br/>
        <w:t>2022-12-09详细信息</w:t>
      </w:r>
    </w:p>
    <w:p>
      <w:r>
        <w:t>安徽国贸纪委举办学习党的二十大精神暨2022年纪检工作培训</w:t>
        <w:br/>
        <w:t>11月24日，安徽国贸纪委举办学习党的二十大精神暨2022年纪检工作培训，安徽国贸纪委班子成员、各成员企业纪检人员共计45人参加培训。</w:t>
        <w:br/>
        <w:t>2022-12-01详细信息</w:t>
      </w:r>
    </w:p>
    <w:p>
      <w:r>
        <w:t>建设廉洁文化 促进企业发展 ——安粮廉洁文化建设</w:t>
      </w:r>
    </w:p>
    <w:p>
      <w:r>
        <w:t>2022-11-14详细信息</w:t>
      </w:r>
    </w:p>
    <w:p>
      <w:r>
        <w:t>192025-08</w:t>
      </w:r>
    </w:p>
    <w:p>
      <w:r>
        <w:t>清风入“新”  青“廉”随行 ——技术公司纪委开展新员工廉洁教育活动</w:t>
        <w:br/>
        <w:t>作者：胡梅芳  发布时间：2025-08-19</w:t>
        <w:br/>
        <w:t>8月中旬，省技术进出口公司纪委采用课程讲学、案例教学、实地践学的“三位一体”模式，开展了2025年度新员工廉洁教育系列活动。</w:t>
      </w:r>
    </w:p>
    <w:p>
      <w:r>
        <w:t>192025-06</w:t>
      </w:r>
    </w:p>
    <w:p>
      <w:r>
        <w:t>进出口公司廉洁文化作品集</w:t>
        <w:br/>
        <w:t>作者：  发布时间：2025-06-19</w:t>
        <w:br/>
        <w:t>进出口公司廉洁文化作品集。</w:t>
      </w:r>
    </w:p>
    <w:p>
      <w:r>
        <w:t>062025-06</w:t>
      </w:r>
    </w:p>
    <w:p>
      <w:r>
        <w:t>轻工国际联合合肥市高新区法院开展宣讲交流活动</w:t>
        <w:br/>
        <w:t>作者：陈紫嫣  发布时间：2025-06-06</w:t>
        <w:br/>
        <w:t>近日，轻工国际公司纪委特邀合肥市高新区法院自贸法庭有关专家，来司开展法律知识宣讲及廉洁共建交流活动。</w:t>
      </w:r>
    </w:p>
    <w:p>
      <w:r>
        <w:t>032025-06</w:t>
      </w:r>
    </w:p>
    <w:p>
      <w:r>
        <w:t>轻工国际汇编发布廉洁文化作品集</w:t>
        <w:br/>
        <w:t>作者：  发布时间：2025-06-03</w:t>
        <w:br/>
        <w:t>轻工国际公司持续深耕廉洁文化建设，精心汇编首部廉洁文化作品集。</w:t>
      </w:r>
    </w:p>
    <w:p>
      <w:r>
        <w:t>222025-05</w:t>
      </w:r>
    </w:p>
    <w:p>
      <w:r>
        <w:t>省进出口公司赴包公园开展警示教育活动</w:t>
        <w:br/>
        <w:t>作者：聂云菲  发布时间：2025-05-22</w:t>
        <w:br/>
        <w:t>近日，省进出口公司组织党员干部前往合肥市包公园开展警示教育。</w:t>
      </w:r>
    </w:p>
    <w:p>
      <w:r>
        <w:t>092025-04</w:t>
      </w:r>
    </w:p>
    <w:p>
      <w:r>
        <w:t>技术进出口公司纪委赴包公园开展纪检干部学习交流培训活动</w:t>
        <w:br/>
        <w:t>作者：陈鑫燚  发布时间：2025-04-09</w:t>
        <w:br/>
        <w:t>日前，技术进出口公司纪委组织所属各级专兼职纪检干部赴全国廉政教育基地——合肥市包公园开展学习交流培训活动。</w:t>
      </w:r>
    </w:p>
    <w:p>
      <w:r>
        <w:t>092025-04</w:t>
      </w:r>
    </w:p>
    <w:p>
      <w:r>
        <w:t>安徽国贸召开“大监督”工作会议</w:t>
        <w:br/>
        <w:t>作者：胡雪海  发布时间：2025-04-09</w:t>
        <w:br/>
        <w:t>4月7日，安徽国贸召开“大监督”年度工作会议暨党风廉政建设和反腐败工作协调小组会议。</w:t>
      </w:r>
    </w:p>
    <w:p>
      <w:r>
        <w:t>102024-12</w:t>
      </w:r>
    </w:p>
    <w:p>
      <w:r>
        <w:t>安徽国贸召开“大监督”工作会议</w:t>
        <w:br/>
        <w:t>作者：杨晨  发布时间：2024-12-10</w:t>
        <w:br/>
        <w:t>12月5日，安徽国贸召开三季度“大监督”工作会议暨党风廉政建设和反腐败工作协调小组会议。</w:t>
      </w:r>
    </w:p>
    <w:p>
      <w:r>
        <w:t>252024-07</w:t>
      </w:r>
    </w:p>
    <w:p>
      <w:r>
        <w:t>安徽国贸党委组织党员干部赴合肥监狱开展警示教育活动</w:t>
        <w:br/>
        <w:t>作者：杨晨  发布时间：2024-07-25</w:t>
        <w:br/>
        <w:t>7月24日下午，安徽国贸党委组织党员干部40余人赴合肥监狱开展警示教育活动。</w:t>
      </w:r>
    </w:p>
    <w:p>
      <w:r>
        <w:t>082024-07</w:t>
      </w:r>
    </w:p>
    <w:p>
      <w:r>
        <w:t>轻工国际公司开展廉洁教育主题党日活动</w:t>
        <w:br/>
        <w:t>作者：邓晓雨  发布时间：2024-07-08</w:t>
        <w:br/>
        <w:t>近日，轻工国际公司第二、第四党支部组织党员前往全国首批廉政教育基地——包公祠，开展主题党日活动。</w:t>
      </w:r>
    </w:p>
    <w:p>
      <w:r>
        <w:t>1/7最前页上一页1234567下一页最末页</w:t>
      </w:r>
    </w:p>
    <w:p>
      <w:r>
        <w:t xml:space="preserve">专题专栏 </w:t>
        <w:br/>
        <w:t>深入学习贯彻习近平总书记考察安徽重要讲话指示精神</w:t>
        <w:br/>
        <w:t>深入贯彻中央八项规定精神学习教育</w:t>
        <w:br/>
        <w:t>党纪学习教育</w:t>
        <w:br/>
        <w:t>全员创新专栏</w:t>
        <w:br/>
        <w:t>学习贯彻党的二十届三中全会精神</w:t>
        <w:br/>
        <w:t>廉洁从业专题</w:t>
        <w:br/>
        <w:t xml:space="preserve">  </w:t>
        <w:br/>
        <w:t>站内搜索</w:t>
      </w:r>
    </w:p>
    <w:p>
      <w:r>
        <w:t>搜索</w:t>
      </w:r>
    </w:p>
    <w:p>
      <w:r>
        <w:t>安徽国贸召开三季度“大监督”工作会议</w:t>
        <w:br/>
        <w:t>11月22日下午，安徽国贸召开三季度“大监督”暨党风廉政建设和反腐败协调小组工作会议。</w:t>
        <w:br/>
        <w:t>2023-11-24详细信息</w:t>
      </w:r>
    </w:p>
    <w:p>
      <w:r>
        <w:t>安徽国贸召开2023年党建暨党风廉政建设和反腐败工作会议</w:t>
        <w:br/>
        <w:t>3月21日下午，安徽国贸召开2023年党建暨党风廉政建设和反腐败工作会议。</w:t>
        <w:br/>
        <w:t>2023-03-22详细信息</w:t>
      </w:r>
    </w:p>
    <w:p>
      <w:r>
        <w:t>海螺集团纪委副书记季和云对安徽国贸专职纪检人员开展业务培训</w:t>
        <w:br/>
        <w:t>12月7日，海螺集团纪委副书记季和云到安徽国贸开展业务培训，集团纪委有关人员，安徽国贸纪委班子成员、所属各单位纪委书记、纪检部门负责人及专职纪检人员等近三十人参加培训。</w:t>
        <w:br/>
        <w:t>2022-12-09详细信息</w:t>
      </w:r>
    </w:p>
    <w:p>
      <w:r>
        <w:t>安徽国贸纪委举办学习党的二十大精神暨2022年纪检工作培训</w:t>
        <w:br/>
        <w:t>11月24日，安徽国贸纪委举办学习党的二十大精神暨2022年纪检工作培训，安徽国贸纪委班子成员、各成员企业纪检人员共计45人参加培训。</w:t>
        <w:br/>
        <w:t>2022-12-01详细信息</w:t>
      </w:r>
    </w:p>
    <w:p>
      <w:r>
        <w:t>建设廉洁文化 促进企业发展 ——安粮廉洁文化建设</w:t>
      </w:r>
    </w:p>
    <w:p>
      <w:r>
        <w:t>2022-11-14详细信息</w:t>
      </w:r>
    </w:p>
    <w:p>
      <w:r>
        <w:t>192025-08</w:t>
      </w:r>
    </w:p>
    <w:p>
      <w:r>
        <w:t>清风入“新”  青“廉”随行 ——技术公司纪委开展新员工廉洁教育活动</w:t>
        <w:br/>
        <w:t>作者：胡梅芳  发布时间：2025-08-19</w:t>
        <w:br/>
        <w:t>8月中旬，省技术进出口公司纪委采用课程讲学、案例教学、实地践学的“三位一体”模式，开展了2025年度新员工廉洁教育系列活动。</w:t>
      </w:r>
    </w:p>
    <w:p>
      <w:r>
        <w:t>192025-06</w:t>
      </w:r>
    </w:p>
    <w:p>
      <w:r>
        <w:t>进出口公司廉洁文化作品集</w:t>
        <w:br/>
        <w:t>作者：  发布时间：2025-06-19</w:t>
        <w:br/>
        <w:t>进出口公司廉洁文化作品集。</w:t>
      </w:r>
    </w:p>
    <w:p>
      <w:r>
        <w:t>062025-06</w:t>
      </w:r>
    </w:p>
    <w:p>
      <w:r>
        <w:t>轻工国际联合合肥市高新区法院开展宣讲交流活动</w:t>
        <w:br/>
        <w:t>作者：陈紫嫣  发布时间：2025-06-06</w:t>
        <w:br/>
        <w:t>近日，轻工国际公司纪委特邀合肥市高新区法院自贸法庭有关专家，来司开展法律知识宣讲及廉洁共建交流活动。</w:t>
      </w:r>
    </w:p>
    <w:p>
      <w:r>
        <w:t>032025-06</w:t>
      </w:r>
    </w:p>
    <w:p>
      <w:r>
        <w:t>轻工国际汇编发布廉洁文化作品集</w:t>
        <w:br/>
        <w:t>作者：  发布时间：2025-06-03</w:t>
        <w:br/>
        <w:t>轻工国际公司持续深耕廉洁文化建设，精心汇编首部廉洁文化作品集。</w:t>
      </w:r>
    </w:p>
    <w:p>
      <w:r>
        <w:t>222025-05</w:t>
      </w:r>
    </w:p>
    <w:p>
      <w:r>
        <w:t>省进出口公司赴包公园开展警示教育活动</w:t>
        <w:br/>
        <w:t>作者：聂云菲  发布时间：2025-05-22</w:t>
        <w:br/>
        <w:t>近日，省进出口公司组织党员干部前往合肥市包公园开展警示教育。</w:t>
      </w:r>
    </w:p>
    <w:p>
      <w:r>
        <w:t>092025-04</w:t>
      </w:r>
    </w:p>
    <w:p>
      <w:r>
        <w:t>技术进出口公司纪委赴包公园开展纪检干部学习交流培训活动</w:t>
        <w:br/>
        <w:t>作者：陈鑫燚  发布时间：2025-04-09</w:t>
        <w:br/>
        <w:t>日前，技术进出口公司纪委组织所属各级专兼职纪检干部赴全国廉政教育基地——合肥市包公园开展学习交流培训活动。</w:t>
      </w:r>
    </w:p>
    <w:p>
      <w:r>
        <w:t>092025-04</w:t>
      </w:r>
    </w:p>
    <w:p>
      <w:r>
        <w:t>安徽国贸召开“大监督”工作会议</w:t>
        <w:br/>
        <w:t>作者：胡雪海  发布时间：2025-04-09</w:t>
        <w:br/>
        <w:t>4月7日，安徽国贸召开“大监督”年度工作会议暨党风廉政建设和反腐败工作协调小组会议。</w:t>
      </w:r>
    </w:p>
    <w:p>
      <w:r>
        <w:t>102024-12</w:t>
      </w:r>
    </w:p>
    <w:p>
      <w:r>
        <w:t>安徽国贸召开“大监督”工作会议</w:t>
        <w:br/>
        <w:t>作者：杨晨  发布时间：2024-12-10</w:t>
        <w:br/>
        <w:t>12月5日，安徽国贸召开三季度“大监督”工作会议暨党风廉政建设和反腐败工作协调小组会议。</w:t>
      </w:r>
    </w:p>
    <w:p>
      <w:r>
        <w:t>252024-07</w:t>
      </w:r>
    </w:p>
    <w:p>
      <w:r>
        <w:t>安徽国贸党委组织党员干部赴合肥监狱开展警示教育活动</w:t>
        <w:br/>
        <w:t>作者：杨晨  发布时间：2024-07-25</w:t>
        <w:br/>
        <w:t>7月24日下午，安徽国贸党委组织党员干部40余人赴合肥监狱开展警示教育活动。</w:t>
      </w:r>
    </w:p>
    <w:p>
      <w:r>
        <w:t>082024-07</w:t>
      </w:r>
    </w:p>
    <w:p>
      <w:r>
        <w:t>轻工国际公司开展廉洁教育主题党日活动</w:t>
        <w:br/>
        <w:t>作者：邓晓雨  发布时间：2024-07-08</w:t>
        <w:br/>
        <w:t>近日，轻工国际公司第二、第四党支部组织党员前往全国首批廉政教育基地——包公祠，开展主题党日活动。</w:t>
      </w:r>
    </w:p>
    <w:p>
      <w:r>
        <w:t>1/7最前页上一页1234567下一页最末页</w:t>
      </w:r>
    </w:p>
    <w:p>
      <w:r>
        <w:t>安徽国贸召开三季度“大监督”工作会议</w:t>
        <w:br/>
        <w:t>11月22日下午，安徽国贸召开三季度“大监督”暨党风廉政建设和反腐败协调小组工作会议。</w:t>
        <w:br/>
        <w:t>2023-11-24详细信息</w:t>
      </w:r>
    </w:p>
    <w:p>
      <w:r>
        <w:t>安徽国贸召开2023年党建暨党风廉政建设和反腐败工作会议</w:t>
        <w:br/>
        <w:t>3月21日下午，安徽国贸召开2023年党建暨党风廉政建设和反腐败工作会议。</w:t>
        <w:br/>
        <w:t>2023-03-22详细信息</w:t>
      </w:r>
    </w:p>
    <w:p>
      <w:r>
        <w:t>海螺集团纪委副书记季和云对安徽国贸专职纪检人员开展业务培训</w:t>
        <w:br/>
        <w:t>12月7日，海螺集团纪委副书记季和云到安徽国贸开展业务培训，集团纪委有关人员，安徽国贸纪委班子成员、所属各单位纪委书记、纪检部门负责人及专职纪检人员等近三十人参加培训。</w:t>
        <w:br/>
        <w:t>2022-12-09详细信息</w:t>
      </w:r>
    </w:p>
    <w:p>
      <w:r>
        <w:t>安徽国贸纪委举办学习党的二十大精神暨2022年纪检工作培训</w:t>
        <w:br/>
        <w:t>11月24日，安徽国贸纪委举办学习党的二十大精神暨2022年纪检工作培训，安徽国贸纪委班子成员、各成员企业纪检人员共计45人参加培训。</w:t>
        <w:br/>
        <w:t>2022-12-01详细信息</w:t>
      </w:r>
    </w:p>
    <w:p>
      <w:r>
        <w:t>建设廉洁文化 促进企业发展 ——安粮廉洁文化建设</w:t>
      </w:r>
    </w:p>
    <w:p>
      <w:r>
        <w:t>2022-11-14详细信息</w:t>
      </w:r>
    </w:p>
    <w:p>
      <w:r>
        <w:t>安徽国贸召开三季度“大监督”工作会议</w:t>
        <w:br/>
        <w:t>11月22日下午，安徽国贸召开三季度“大监督”暨党风廉政建设和反腐败协调小组工作会议。</w:t>
        <w:br/>
        <w:t>2023-11-24详细信息</w:t>
      </w:r>
    </w:p>
    <w:p>
      <w:r>
        <w:t>安徽国贸召开2023年党建暨党风廉政建设和反腐败工作会议</w:t>
        <w:br/>
        <w:t>3月21日下午，安徽国贸召开2023年党建暨党风廉政建设和反腐败工作会议。</w:t>
        <w:br/>
        <w:t>2023-03-22详细信息</w:t>
      </w:r>
    </w:p>
    <w:p>
      <w:r>
        <w:t>海螺集团纪委副书记季和云对安徽国贸专职纪检人员开展业务培训</w:t>
        <w:br/>
        <w:t>12月7日，海螺集团纪委副书记季和云到安徽国贸开展业务培训，集团纪委有关人员，安徽国贸纪委班子成员、所属各单位纪委书记、纪检部门负责人及专职纪检人员等近三十人参加培训。</w:t>
        <w:br/>
        <w:t>2022-12-09详细信息</w:t>
      </w:r>
    </w:p>
    <w:p>
      <w:r>
        <w:t>安徽国贸纪委举办学习党的二十大精神暨2022年纪检工作培训</w:t>
        <w:br/>
        <w:t>11月24日，安徽国贸纪委举办学习党的二十大精神暨2022年纪检工作培训，安徽国贸纪委班子成员、各成员企业纪检人员共计45人参加培训。</w:t>
        <w:br/>
        <w:t>2022-12-01详细信息</w:t>
      </w:r>
    </w:p>
    <w:p>
      <w:r>
        <w:t>建设廉洁文化 促进企业发展 ——安粮廉洁文化建设</w:t>
      </w:r>
    </w:p>
    <w:p>
      <w:r>
        <w:t>2022-11-14详细信息</w:t>
      </w:r>
    </w:p>
    <w:p>
      <w:r>
        <w:t>安徽国贸召开三季度“大监督”工作会议</w:t>
        <w:br/>
        <w:t>11月22日下午，安徽国贸召开三季度“大监督”暨党风廉政建设和反腐败协调小组工作会议。</w:t>
        <w:br/>
        <w:t>2023-11-24详细信息</w:t>
      </w:r>
    </w:p>
    <w:p>
      <w:r>
        <w:t>11月22日下午，安徽国贸召开三季度“大监督”暨党风廉政建设和反腐败协调小组工作会议。</w:t>
      </w:r>
    </w:p>
    <w:p>
      <w:r>
        <w:t>2023-11-24详细信息</w:t>
      </w:r>
    </w:p>
    <w:p>
      <w:r>
        <w:t>安徽国贸召开2023年党建暨党风廉政建设和反腐败工作会议</w:t>
        <w:br/>
        <w:t>3月21日下午，安徽国贸召开2023年党建暨党风廉政建设和反腐败工作会议。</w:t>
        <w:br/>
        <w:t>2023-03-22详细信息</w:t>
      </w:r>
    </w:p>
    <w:p>
      <w:r>
        <w:t>3月21日下午，安徽国贸召开2023年党建暨党风廉政建设和反腐败工作会议。</w:t>
      </w:r>
    </w:p>
    <w:p>
      <w:r>
        <w:t>2023-03-22详细信息</w:t>
      </w:r>
    </w:p>
    <w:p>
      <w:r>
        <w:t>海螺集团纪委副书记季和云对安徽国贸专职纪检人员开展业务培训</w:t>
        <w:br/>
        <w:t>12月7日，海螺集团纪委副书记季和云到安徽国贸开展业务培训，集团纪委有关人员，安徽国贸纪委班子成员、所属各单位纪委书记、纪检部门负责人及专职纪检人员等近三十人参加培训。</w:t>
        <w:br/>
        <w:t>2022-12-09详细信息</w:t>
      </w:r>
    </w:p>
    <w:p>
      <w:r>
        <w:t>12月7日，海螺集团纪委副书记季和云到安徽国贸开展业务培训，集团纪委有关人员，安徽国贸纪委班子成员、所属各单位纪委书记、纪检部门负责人及专职纪检人员等近三十人参加培训。</w:t>
      </w:r>
    </w:p>
    <w:p>
      <w:r>
        <w:t>2022-12-09详细信息</w:t>
      </w:r>
    </w:p>
    <w:p>
      <w:r>
        <w:t>安徽国贸纪委举办学习党的二十大精神暨2022年纪检工作培训</w:t>
        <w:br/>
        <w:t>11月24日，安徽国贸纪委举办学习党的二十大精神暨2022年纪检工作培训，安徽国贸纪委班子成员、各成员企业纪检人员共计45人参加培训。</w:t>
        <w:br/>
        <w:t>2022-12-01详细信息</w:t>
      </w:r>
    </w:p>
    <w:p>
      <w:r>
        <w:t>11月24日，安徽国贸纪委举办学习党的二十大精神暨2022年纪检工作培训，安徽国贸纪委班子成员、各成员企业纪检人员共计45人参加培训。</w:t>
      </w:r>
    </w:p>
    <w:p>
      <w:r>
        <w:t>2022-12-01详细信息</w:t>
      </w:r>
    </w:p>
    <w:p>
      <w:r>
        <w:t>建设廉洁文化 促进企业发展 ——安粮廉洁文化建设</w:t>
      </w:r>
    </w:p>
    <w:p>
      <w:r>
        <w:t>2022-11-14详细信息</w:t>
      </w:r>
    </w:p>
    <w:p>
      <w:r>
        <w:t>2022-11-14详细信息</w:t>
      </w:r>
    </w:p>
    <w:p>
      <w:r>
        <w:t>192025-08</w:t>
      </w:r>
    </w:p>
    <w:p>
      <w:r>
        <w:t>19</w:t>
      </w:r>
    </w:p>
    <w:p>
      <w:r>
        <w:t>清风入“新”  青“廉”随行 ——技术公司纪委开展新员工廉洁教育活动</w:t>
        <w:br/>
        <w:t>作者：胡梅芳  发布时间：2025-08-19</w:t>
        <w:br/>
        <w:t>8月中旬，省技术进出口公司纪委采用课程讲学、案例教学、实地践学的“三位一体”模式，开展了2025年度新员工廉洁教育系列活动。</w:t>
      </w:r>
    </w:p>
    <w:p>
      <w:r>
        <w:t>清风入“新”  青“廉”随行 ——技术公司纪委开展新员工廉洁教育活动</w:t>
        <w:br/>
        <w:t>作者：胡梅芳  发布时间：2025-08-19</w:t>
        <w:br/>
        <w:t>8月中旬，省技术进出口公司纪委采用课程讲学、案例教学、实地践学的“三位一体”模式，开展了2025年度新员工廉洁教育系列活动。</w:t>
      </w:r>
    </w:p>
    <w:p>
      <w:r>
        <w:t>清风入“新”  青“廉”随行 ——技术公司纪委开展新员工廉洁教育活动</w:t>
      </w:r>
    </w:p>
    <w:p>
      <w:r>
        <w:t>作者：胡梅芳  发布时间：2025-08-19</w:t>
      </w:r>
    </w:p>
    <w:p>
      <w:r>
        <w:t>8月中旬，省技术进出口公司纪委采用课程讲学、案例教学、实地践学的“三位一体”模式，开展了2025年度新员工廉洁教育系列活动。</w:t>
      </w:r>
    </w:p>
    <w:p>
      <w:r>
        <w:t>192025-06</w:t>
      </w:r>
    </w:p>
    <w:p>
      <w:r>
        <w:t>19</w:t>
      </w:r>
    </w:p>
    <w:p>
      <w:r>
        <w:t>进出口公司廉洁文化作品集</w:t>
        <w:br/>
        <w:t>作者：  发布时间：2025-06-19</w:t>
        <w:br/>
        <w:t>进出口公司廉洁文化作品集。</w:t>
      </w:r>
    </w:p>
    <w:p>
      <w:r>
        <w:t>进出口公司廉洁文化作品集</w:t>
        <w:br/>
        <w:t>作者：  发布时间：2025-06-19</w:t>
        <w:br/>
        <w:t>进出口公司廉洁文化作品集。</w:t>
      </w:r>
    </w:p>
    <w:p>
      <w:r>
        <w:t>进出口公司廉洁文化作品集</w:t>
      </w:r>
    </w:p>
    <w:p>
      <w:r>
        <w:t>作者：  发布时间：2025-06-19</w:t>
      </w:r>
    </w:p>
    <w:p>
      <w:r>
        <w:t>进出口公司廉洁文化作品集。</w:t>
      </w:r>
    </w:p>
    <w:p>
      <w:r>
        <w:t>062025-06</w:t>
      </w:r>
    </w:p>
    <w:p>
      <w:r>
        <w:t>06</w:t>
      </w:r>
    </w:p>
    <w:p>
      <w:r>
        <w:t>轻工国际联合合肥市高新区法院开展宣讲交流活动</w:t>
        <w:br/>
        <w:t>作者：陈紫嫣  发布时间：2025-06-06</w:t>
        <w:br/>
        <w:t>近日，轻工国际公司纪委特邀合肥市高新区法院自贸法庭有关专家，来司开展法律知识宣讲及廉洁共建交流活动。</w:t>
      </w:r>
    </w:p>
    <w:p>
      <w:r>
        <w:t>轻工国际联合合肥市高新区法院开展宣讲交流活动</w:t>
        <w:br/>
        <w:t>作者：陈紫嫣  发布时间：2025-06-06</w:t>
        <w:br/>
        <w:t>近日，轻工国际公司纪委特邀合肥市高新区法院自贸法庭有关专家，来司开展法律知识宣讲及廉洁共建交流活动。</w:t>
      </w:r>
    </w:p>
    <w:p>
      <w:r>
        <w:t>轻工国际联合合肥市高新区法院开展宣讲交流活动</w:t>
      </w:r>
    </w:p>
    <w:p>
      <w:r>
        <w:t>作者：陈紫嫣  发布时间：2025-06-06</w:t>
      </w:r>
    </w:p>
    <w:p>
      <w:r>
        <w:t>近日，轻工国际公司纪委特邀合肥市高新区法院自贸法庭有关专家，来司开展法律知识宣讲及廉洁共建交流活动。</w:t>
      </w:r>
    </w:p>
    <w:p>
      <w:r>
        <w:t>032025-06</w:t>
      </w:r>
    </w:p>
    <w:p>
      <w:r>
        <w:t>03</w:t>
      </w:r>
    </w:p>
    <w:p>
      <w:r>
        <w:t>轻工国际汇编发布廉洁文化作品集</w:t>
        <w:br/>
        <w:t>作者：  发布时间：2025-06-03</w:t>
        <w:br/>
        <w:t>轻工国际公司持续深耕廉洁文化建设，精心汇编首部廉洁文化作品集。</w:t>
      </w:r>
    </w:p>
    <w:p>
      <w:r>
        <w:t>轻工国际汇编发布廉洁文化作品集</w:t>
        <w:br/>
        <w:t>作者：  发布时间：2025-06-03</w:t>
        <w:br/>
        <w:t>轻工国际公司持续深耕廉洁文化建设，精心汇编首部廉洁文化作品集。</w:t>
      </w:r>
    </w:p>
    <w:p>
      <w:r>
        <w:t>轻工国际汇编发布廉洁文化作品集</w:t>
      </w:r>
    </w:p>
    <w:p>
      <w:r>
        <w:t>作者：  发布时间：2025-06-03</w:t>
      </w:r>
    </w:p>
    <w:p>
      <w:r>
        <w:t>轻工国际公司持续深耕廉洁文化建设，精心汇编首部廉洁文化作品集。</w:t>
      </w:r>
    </w:p>
    <w:p>
      <w:r>
        <w:t>222025-05</w:t>
      </w:r>
    </w:p>
    <w:p>
      <w:r>
        <w:t>22</w:t>
      </w:r>
    </w:p>
    <w:p>
      <w:r>
        <w:t>省进出口公司赴包公园开展警示教育活动</w:t>
        <w:br/>
        <w:t>作者：聂云菲  发布时间：2025-05-22</w:t>
        <w:br/>
        <w:t>近日，省进出口公司组织党员干部前往合肥市包公园开展警示教育。</w:t>
      </w:r>
    </w:p>
    <w:p>
      <w:r>
        <w:t>省进出口公司赴包公园开展警示教育活动</w:t>
        <w:br/>
        <w:t>作者：聂云菲  发布时间：2025-05-22</w:t>
        <w:br/>
        <w:t>近日，省进出口公司组织党员干部前往合肥市包公园开展警示教育。</w:t>
      </w:r>
    </w:p>
    <w:p>
      <w:r>
        <w:t>省进出口公司赴包公园开展警示教育活动</w:t>
      </w:r>
    </w:p>
    <w:p>
      <w:r>
        <w:t>作者：聂云菲  发布时间：2025-05-22</w:t>
      </w:r>
    </w:p>
    <w:p>
      <w:r>
        <w:t>近日，省进出口公司组织党员干部前往合肥市包公园开展警示教育。</w:t>
      </w:r>
    </w:p>
    <w:p>
      <w:r>
        <w:t>092025-04</w:t>
      </w:r>
    </w:p>
    <w:p>
      <w:r>
        <w:t>09</w:t>
      </w:r>
    </w:p>
    <w:p>
      <w:r>
        <w:t>技术进出口公司纪委赴包公园开展纪检干部学习交流培训活动</w:t>
        <w:br/>
        <w:t>作者：陈鑫燚  发布时间：2025-04-09</w:t>
        <w:br/>
        <w:t>日前，技术进出口公司纪委组织所属各级专兼职纪检干部赴全国廉政教育基地——合肥市包公园开展学习交流培训活动。</w:t>
      </w:r>
    </w:p>
    <w:p>
      <w:r>
        <w:t>技术进出口公司纪委赴包公园开展纪检干部学习交流培训活动</w:t>
        <w:br/>
        <w:t>作者：陈鑫燚  发布时间：2025-04-09</w:t>
        <w:br/>
        <w:t>日前，技术进出口公司纪委组织所属各级专兼职纪检干部赴全国廉政教育基地——合肥市包公园开展学习交流培训活动。</w:t>
      </w:r>
    </w:p>
    <w:p>
      <w:r>
        <w:t>技术进出口公司纪委赴包公园开展纪检干部学习交流培训活动</w:t>
      </w:r>
    </w:p>
    <w:p>
      <w:r>
        <w:t>作者：陈鑫燚  发布时间：2025-04-09</w:t>
      </w:r>
    </w:p>
    <w:p>
      <w:r>
        <w:t>日前，技术进出口公司纪委组织所属各级专兼职纪检干部赴全国廉政教育基地——合肥市包公园开展学习交流培训活动。</w:t>
      </w:r>
    </w:p>
    <w:p>
      <w:r>
        <w:t>092025-04</w:t>
      </w:r>
    </w:p>
    <w:p>
      <w:r>
        <w:t>09</w:t>
      </w:r>
    </w:p>
    <w:p>
      <w:r>
        <w:t>安徽国贸召开“大监督”工作会议</w:t>
        <w:br/>
        <w:t>作者：胡雪海  发布时间：2025-04-09</w:t>
        <w:br/>
        <w:t>4月7日，安徽国贸召开“大监督”年度工作会议暨党风廉政建设和反腐败工作协调小组会议。</w:t>
      </w:r>
    </w:p>
    <w:p>
      <w:r>
        <w:t>安徽国贸召开“大监督”工作会议</w:t>
        <w:br/>
        <w:t>作者：胡雪海  发布时间：2025-04-09</w:t>
        <w:br/>
        <w:t>4月7日，安徽国贸召开“大监督”年度工作会议暨党风廉政建设和反腐败工作协调小组会议。</w:t>
      </w:r>
    </w:p>
    <w:p>
      <w:r>
        <w:t>安徽国贸召开“大监督”工作会议</w:t>
      </w:r>
    </w:p>
    <w:p>
      <w:r>
        <w:t>作者：胡雪海  发布时间：2025-04-09</w:t>
      </w:r>
    </w:p>
    <w:p>
      <w:r>
        <w:t>4月7日，安徽国贸召开“大监督”年度工作会议暨党风廉政建设和反腐败工作协调小组会议。</w:t>
      </w:r>
    </w:p>
    <w:p>
      <w:r>
        <w:t>102024-12</w:t>
      </w:r>
    </w:p>
    <w:p>
      <w:r>
        <w:t>10</w:t>
      </w:r>
    </w:p>
    <w:p>
      <w:r>
        <w:t>安徽国贸召开“大监督”工作会议</w:t>
        <w:br/>
        <w:t>作者：杨晨  发布时间：2024-12-10</w:t>
        <w:br/>
        <w:t>12月5日，安徽国贸召开三季度“大监督”工作会议暨党风廉政建设和反腐败工作协调小组会议。</w:t>
      </w:r>
    </w:p>
    <w:p>
      <w:r>
        <w:t>安徽国贸召开“大监督”工作会议</w:t>
        <w:br/>
        <w:t>作者：杨晨  发布时间：2024-12-10</w:t>
        <w:br/>
        <w:t>12月5日，安徽国贸召开三季度“大监督”工作会议暨党风廉政建设和反腐败工作协调小组会议。</w:t>
      </w:r>
    </w:p>
    <w:p>
      <w:r>
        <w:t>安徽国贸召开“大监督”工作会议</w:t>
      </w:r>
    </w:p>
    <w:p>
      <w:r>
        <w:t>作者：杨晨  发布时间：2024-12-10</w:t>
      </w:r>
    </w:p>
    <w:p>
      <w:r>
        <w:t>12月5日，安徽国贸召开三季度“大监督”工作会议暨党风廉政建设和反腐败工作协调小组会议。</w:t>
      </w:r>
    </w:p>
    <w:p>
      <w:r>
        <w:t>252024-07</w:t>
      </w:r>
    </w:p>
    <w:p>
      <w:r>
        <w:t>25</w:t>
      </w:r>
    </w:p>
    <w:p>
      <w:r>
        <w:t>安徽国贸党委组织党员干部赴合肥监狱开展警示教育活动</w:t>
        <w:br/>
        <w:t>作者：杨晨  发布时间：2024-07-25</w:t>
        <w:br/>
        <w:t>7月24日下午，安徽国贸党委组织党员干部40余人赴合肥监狱开展警示教育活动。</w:t>
      </w:r>
    </w:p>
    <w:p>
      <w:r>
        <w:t>安徽国贸党委组织党员干部赴合肥监狱开展警示教育活动</w:t>
        <w:br/>
        <w:t>作者：杨晨  发布时间：2024-07-25</w:t>
        <w:br/>
        <w:t>7月24日下午，安徽国贸党委组织党员干部40余人赴合肥监狱开展警示教育活动。</w:t>
      </w:r>
    </w:p>
    <w:p>
      <w:r>
        <w:t>安徽国贸党委组织党员干部赴合肥监狱开展警示教育活动</w:t>
      </w:r>
    </w:p>
    <w:p>
      <w:r>
        <w:t>作者：杨晨  发布时间：2024-07-25</w:t>
      </w:r>
    </w:p>
    <w:p>
      <w:r>
        <w:t>7月24日下午，安徽国贸党委组织党员干部40余人赴合肥监狱开展警示教育活动。</w:t>
      </w:r>
    </w:p>
    <w:p>
      <w:r>
        <w:t>082024-07</w:t>
      </w:r>
    </w:p>
    <w:p>
      <w:r>
        <w:t>08</w:t>
      </w:r>
    </w:p>
    <w:p>
      <w:r>
        <w:t>轻工国际公司开展廉洁教育主题党日活动</w:t>
        <w:br/>
        <w:t>作者：邓晓雨  发布时间：2024-07-08</w:t>
        <w:br/>
        <w:t>近日，轻工国际公司第二、第四党支部组织党员前往全国首批廉政教育基地——包公祠，开展主题党日活动。</w:t>
      </w:r>
    </w:p>
    <w:p>
      <w:r>
        <w:t>轻工国际公司开展廉洁教育主题党日活动</w:t>
        <w:br/>
        <w:t>作者：邓晓雨  发布时间：2024-07-08</w:t>
        <w:br/>
        <w:t>近日，轻工国际公司第二、第四党支部组织党员前往全国首批廉政教育基地——包公祠，开展主题党日活动。</w:t>
      </w:r>
    </w:p>
    <w:p>
      <w:r>
        <w:t>轻工国际公司开展廉洁教育主题党日活动</w:t>
      </w:r>
    </w:p>
    <w:p>
      <w:r>
        <w:t>作者：邓晓雨  发布时间：2024-07-08</w:t>
      </w:r>
    </w:p>
    <w:p>
      <w:r>
        <w:t>近日，轻工国际公司第二、第四党支部组织党员前往全国首批廉政教育基地——包公祠，开展主题党日活动。</w:t>
      </w:r>
    </w:p>
    <w:p>
      <w:r>
        <w:t>1/7最前页上一页1234567下一页最末页</w:t>
      </w:r>
    </w:p>
    <w:p>
      <w:r>
        <w:t xml:space="preserve">专题专栏 </w:t>
        <w:br/>
        <w:t>深入学习贯彻习近平总书记考察安徽重要讲话指示精神</w:t>
        <w:br/>
        <w:t>深入贯彻中央八项规定精神学习教育</w:t>
        <w:br/>
        <w:t>党纪学习教育</w:t>
        <w:br/>
        <w:t>全员创新专栏</w:t>
        <w:br/>
        <w:t>学习贯彻党的二十届三中全会精神</w:t>
        <w:br/>
        <w:t>廉洁从业专题</w:t>
        <w:br/>
        <w:t xml:space="preserve">  </w:t>
        <w:br/>
        <w:t>站内搜索</w:t>
      </w:r>
    </w:p>
    <w:p>
      <w:r>
        <w:t>搜索</w:t>
      </w:r>
    </w:p>
    <w:p>
      <w:r>
        <w:t xml:space="preserve">专题专栏 </w:t>
        <w:br/>
        <w:t>深入学习贯彻习近平总书记考察安徽重要讲话指示精神</w:t>
        <w:br/>
        <w:t>深入贯彻中央八项规定精神学习教育</w:t>
        <w:br/>
        <w:t>党纪学习教育</w:t>
        <w:br/>
        <w:t>全员创新专栏</w:t>
        <w:br/>
        <w:t>学习贯彻党的二十届三中全会精神</w:t>
        <w:br/>
        <w:t>廉洁从业专题</w:t>
      </w:r>
    </w:p>
    <w:p>
      <w:r>
        <w:t>专题专栏</w:t>
      </w:r>
    </w:p>
    <w:p>
      <w:r>
        <w:t>站内搜索</w:t>
      </w:r>
    </w:p>
    <w:p>
      <w:r>
        <w:t>搜索</w:t>
      </w:r>
    </w:p>
    <w:p>
      <w:r>
        <w:t>站内搜索</w:t>
      </w:r>
    </w:p>
    <w:p>
      <w:r>
        <w:t>所属企业</w:t>
      </w:r>
    </w:p>
    <w:p>
      <w:r>
        <w:t>安徽省安粮集团有限公司安徽省技术进出口股份有限公司安徽轻工国际贸易股份有限公司安徽进出口股份有限公司</w:t>
      </w:r>
    </w:p>
    <w:p>
      <w:r>
        <w:t>友情链接</w:t>
      </w:r>
    </w:p>
    <w:p>
      <w:r>
        <w:t>安徽省国资委海螺集团安徽省商务厅合肥海关中安在线</w:t>
      </w:r>
    </w:p>
    <w:p>
      <w:r>
        <w:t>所属企业</w:t>
      </w:r>
    </w:p>
    <w:p>
      <w:r>
        <w:t>安徽省安粮集团有限公司安徽省技术进出口股份有限公司安徽轻工国际贸易股份有限公司安徽进出口股份有限公司</w:t>
      </w:r>
    </w:p>
    <w:p>
      <w:r>
        <w:t>友情链接</w:t>
      </w:r>
    </w:p>
    <w:p>
      <w:r>
        <w:t>安徽省国资委海螺集团安徽省商务厅合肥海关中安在线</w:t>
      </w:r>
    </w:p>
    <w:p>
      <w:r>
        <w:t>所属企业</w:t>
      </w:r>
    </w:p>
    <w:p>
      <w:r>
        <w:t>安徽省安粮集团有限公司安徽省技术进出口股份有限公司安徽轻工国际贸易股份有限公司安徽进出口股份有限公司</w:t>
      </w:r>
    </w:p>
    <w:p>
      <w:r>
        <w:t>所属企业</w:t>
      </w:r>
    </w:p>
    <w:p>
      <w:r>
        <w:t>友情链接</w:t>
      </w:r>
    </w:p>
    <w:p>
      <w:r>
        <w:t>安徽省国资委海螺集团安徽省商务厅合肥海关中安在线</w:t>
      </w:r>
    </w:p>
    <w:p>
      <w:r>
        <w:t>友情链接</w:t>
      </w:r>
    </w:p>
    <w:p>
      <w:r>
        <w:t xml:space="preserve">地址：安徽省合肥市政务文化新区祁门路1779号   邮编：230071 </w:t>
        <w:br/>
        <w:t>©2001-2021  All Rights reserved    皖ICP备11006341号-2公安备案号：34010402700234</w:t>
      </w:r>
    </w:p>
    <w:p>
      <w:r>
        <w:t xml:space="preserve">地址：安徽省合肥市政务文化新区祁门路1779号   邮编：230071 </w:t>
        <w:br/>
        <w:t>©2001-2021  All Rights reserved    皖ICP备11006341号-2公安备案号：34010402700234</w:t>
      </w:r>
    </w:p>
    <w:p>
      <w:r>
        <w:t>©2001-2021  All Rights reserved    皖ICP备11006341号-2公安备案号：34010402700234</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