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新华社评论员：把党的领导贯穿经济社会发展各方面全过程——二论学习贯彻党的二十届四...</w:t>
      </w:r>
    </w:p>
    <w:p>
      <w:r>
        <w:t>来源网站: 新疆纪检监察 (新疆)</w:t>
      </w:r>
    </w:p>
    <w:p>
      <w:r>
        <w:t>原始链接: https://www.xjjw.gov.cn/show/450-166287.html</w:t>
      </w:r>
    </w:p>
    <w:p>
      <w:r>
        <w:t>发布时间: 未知</w:t>
      </w:r>
    </w:p>
    <w:p>
      <w:r>
        <w:t>作者: 未知</w:t>
      </w:r>
    </w:p>
    <w:p>
      <w:r>
        <w:t>匹配关键字: 反腐败</w:t>
      </w:r>
    </w:p>
    <w:p>
      <w:r>
        <w:t>爬取时间: 2025-10-30 14:58:18</w:t>
      </w:r>
    </w:p>
    <w:p>
      <w:pPr>
        <w:pStyle w:val="Heading1"/>
      </w:pPr>
      <w:r>
        <w:t>正文</w:t>
      </w:r>
    </w:p>
    <w:p>
      <w:r>
        <w:t>网站首页</w:t>
      </w:r>
    </w:p>
    <w:p>
      <w:r>
        <w:t>要闻聚焦</w:t>
      </w:r>
    </w:p>
    <w:p>
      <w:r>
        <w:t>信息公开</w:t>
      </w:r>
    </w:p>
    <w:p>
      <w:r>
        <w:t>权威发布</w:t>
      </w:r>
    </w:p>
    <w:p>
      <w:r>
        <w:t>巡视巡察</w:t>
      </w:r>
    </w:p>
    <w:p>
      <w:r>
        <w:t>天山视界</w:t>
      </w:r>
    </w:p>
    <w:p>
      <w:r>
        <w:t>党纪法规</w:t>
      </w:r>
    </w:p>
    <w:p>
      <w:r>
        <w:t>专题集锦</w:t>
      </w:r>
    </w:p>
    <w:p>
      <w:r>
        <w:t>网站首页</w:t>
      </w:r>
    </w:p>
    <w:p>
      <w:r>
        <w:t>要闻聚焦</w:t>
      </w:r>
    </w:p>
    <w:p>
      <w:r>
        <w:t>信息公开</w:t>
      </w:r>
    </w:p>
    <w:p>
      <w:r>
        <w:t>权威发布</w:t>
      </w:r>
    </w:p>
    <w:p>
      <w:r>
        <w:t>巡视巡察</w:t>
      </w:r>
    </w:p>
    <w:p>
      <w:r>
        <w:t>天山视界</w:t>
      </w:r>
    </w:p>
    <w:p>
      <w:r>
        <w:t>党纪法规</w:t>
      </w:r>
    </w:p>
    <w:p>
      <w:r>
        <w:t>专题集锦</w:t>
      </w:r>
    </w:p>
    <w:p>
      <w:r>
        <w:t>网站首页</w:t>
      </w:r>
    </w:p>
    <w:p>
      <w:r>
        <w:t>要闻聚焦</w:t>
      </w:r>
    </w:p>
    <w:p>
      <w:r>
        <w:t>信息公开</w:t>
      </w:r>
    </w:p>
    <w:p>
      <w:r>
        <w:t>权威发布</w:t>
      </w:r>
    </w:p>
    <w:p>
      <w:r>
        <w:t>巡视巡察</w:t>
      </w:r>
    </w:p>
    <w:p>
      <w:r>
        <w:t>天山视界</w:t>
      </w:r>
    </w:p>
    <w:p>
      <w:r>
        <w:t>党纪法规</w:t>
      </w:r>
    </w:p>
    <w:p>
      <w:r>
        <w:t>专题集锦</w:t>
      </w:r>
    </w:p>
    <w:p>
      <w:r>
        <w:t>所在位置：首页 &gt; 要闻 &gt; 正文</w:t>
      </w:r>
    </w:p>
    <w:p>
      <w:r>
        <w:t>新华社评论员：把党的领导贯穿经济社会发展各方面全过程——二论学习贯彻党的二十届四中全会精神</w:t>
      </w:r>
    </w:p>
    <w:p>
      <w:r>
        <w:t>发布日期：2025-10-26 13:14</w:t>
        <w:br/>
        <w:t>来源：新华社</w:t>
      </w:r>
    </w:p>
    <w:p>
      <w:r>
        <w:t>分享</w:t>
      </w:r>
    </w:p>
    <w:p>
      <w:r>
        <w:t>QQ空间</w:t>
        <w:br/>
        <w:t>新浪微博</w:t>
      </w:r>
    </w:p>
    <w:p>
      <w:r>
        <w:t>QQ</w:t>
        <w:br/>
        <w:t>微信</w:t>
      </w:r>
    </w:p>
    <w:p>
      <w:r>
        <w:t>党的二十届四中全会明确“十五五”时期经济社会发展必须遵循的“六个坚持”重要原则，排在首位的就是坚持党的全面领导。推动“十五五”时期经济社会高质量发展，必须深刻认识坚持党的全面领导的极端重要性，不断增强思想自觉和行动自觉，切实把党的领导贯穿经济社会发展各方面全过程。</w:t>
        <w:br/>
        <w:t xml:space="preserve">　　坚持和加强党的全面领导，关系党和国家前途命运，我们的全部事业都建立在这个基础之上，都根植于这个最本质特征和最大优势。“十四五”时期，面对错综复杂的国际形势和艰巨繁重的国内改革发展稳定任务，以习近平同志为核心的党中央总揽全局、掌舵领航，团结带领全党全国各族人民迎难而上、踔厉奋发，推动我国经济社会发展取得新的开创性进展、突破性变革、历史性成就。历史和实践证明，党的领导是党和国家事业不断发展的“定海神针”，是做好党和国家各项工作的根本保证，是我国政治稳定、经济发展、民族团结、社会稳定的根本点，绝对不能有丝毫动摇。</w:t>
        <w:br/>
        <w:t xml:space="preserve">　　“十五五”时期我国发展环境面临深刻复杂变化，我国发展处于战略机遇和风险挑战并存、不确定难预料因素增多的时期。沧海横流显砥柱，万山磅礴看主峰。越是形势复杂多变、任务艰巨繁重，越要坚持党的全面领导和党中央集中统一领导，在经济社会发展各方面全过程落实和体现党的领导，在党的坚强领导下克难关、战风险、迎挑战，不断开创中国式现代化建设新局面。</w:t>
        <w:br/>
        <w:t xml:space="preserve">　　事在四方，要在中央。坚持党的全面领导，最根本的就是坚决维护党中央权威和集中统一领导。必须深刻领悟“两个确立”的决定性意义，增强“四个意识”、坚定“四个自信”、做到“两个维护”，确保全党在政治立场、政治方向、政治原则、政治道路上同以习近平同志为核心的党中央保持高度一致，确保党的团结统一。党政军民学，东西南北中，党是领导一切的，是最高的政治领导力量。只有加强党中央集中统一领导，充分发挥党总揽全局、协调各方的领导核心作用，才能让全党全国各族人民在党的旗帜下团结成“一块坚硬的钢铁”，形成推动经济社会发展的强大合力。要把思想和行动统一到党中央决策部署上来，坚持不懈用习近平新时代中国特色社会主义思想武装头脑、指导实践、推动工作，确保我国社会主义现代化建设正确方向，确保拥有团结奋斗的强大政治凝聚力、发展自信心。</w:t>
        <w:br/>
        <w:t xml:space="preserve">　　治国必先治党，党兴才能国强。全面从严治党是党永葆生机活力、走好新的赶考之路的必由之路，是推动“十五五”时期经济社会高质量发展的根本保障。必须坚持以党的自我革命引领社会革命，持之以恒推进全面从严治党，增强党的政治领导力、思想引领力、群众组织力、社会号召力，提高党领导经济社会发展能力和水平，不断把党的政治优势、组织优势转化为发展优势、治理效能。打铁必须自身硬。管党治党越有效，经济社会发展的保障就越有力。必须以永远在路上的坚韧和执着，坚决把党的自我革命要求落实到位，推进党的作风建设常态化长效化，坚定不移开展反腐败斗争，为实现“十五五”时期经济社会发展目标提供坚强保证。</w:t>
        <w:br/>
        <w:t xml:space="preserve">　　中国式现代化，是中国共产党领导的社会主义现代化。坚持和加强党的全面领导，是我们过去能够成功的根本原因，也是我们未来继续取得成功的根本保证。站在新的历史起点上，让我们更加紧密地团结在以习近平同志为核心的党中央周围，坚持党的全面领导，深入推进党的建设新的伟大工程，确保党始终成为中国特色社会主义事业的坚强领导核心，汇聚起万众一心、开拓进取的磅礴力量，奋力谱写中国式现代化更加绚丽的篇章。</w:t>
      </w:r>
    </w:p>
    <w:p>
      <w:r>
        <w:t>上一篇：</w:t>
      </w:r>
    </w:p>
    <w:p>
      <w:r>
        <w:t>新华社评论员：为基本实现社会主义现代化而共同奋斗——一论学习贯彻党的二十届四中全会精神</w:t>
      </w:r>
    </w:p>
    <w:p>
      <w:r>
        <w:t>下一篇：</w:t>
      </w:r>
    </w:p>
    <w:p>
      <w:r>
        <w:t>为实现“十五五”时期经济社会发展目标提供坚强保证</w:t>
      </w:r>
    </w:p>
    <w:p>
      <w:r>
        <w:t>所在位置：首页 &gt; 要闻 &gt; 正文</w:t>
      </w:r>
    </w:p>
    <w:p>
      <w:r>
        <w:t>新华社评论员：把党的领导贯穿经济社会发展各方面全过程——二论学习贯彻党的二十届四中全会精神</w:t>
      </w:r>
    </w:p>
    <w:p>
      <w:r>
        <w:t>发布日期：2025-10-26 13:14</w:t>
        <w:br/>
        <w:t>来源：新华社</w:t>
      </w:r>
    </w:p>
    <w:p>
      <w:r>
        <w:t>分享</w:t>
      </w:r>
    </w:p>
    <w:p>
      <w:r>
        <w:t>QQ空间</w:t>
        <w:br/>
        <w:t>新浪微博</w:t>
      </w:r>
    </w:p>
    <w:p>
      <w:r>
        <w:t>QQ</w:t>
        <w:br/>
        <w:t>微信</w:t>
      </w:r>
    </w:p>
    <w:p>
      <w:r>
        <w:t>党的二十届四中全会明确“十五五”时期经济社会发展必须遵循的“六个坚持”重要原则，排在首位的就是坚持党的全面领导。推动“十五五”时期经济社会高质量发展，必须深刻认识坚持党的全面领导的极端重要性，不断增强思想自觉和行动自觉，切实把党的领导贯穿经济社会发展各方面全过程。</w:t>
        <w:br/>
        <w:t xml:space="preserve">　　坚持和加强党的全面领导，关系党和国家前途命运，我们的全部事业都建立在这个基础之上，都根植于这个最本质特征和最大优势。“十四五”时期，面对错综复杂的国际形势和艰巨繁重的国内改革发展稳定任务，以习近平同志为核心的党中央总揽全局、掌舵领航，团结带领全党全国各族人民迎难而上、踔厉奋发，推动我国经济社会发展取得新的开创性进展、突破性变革、历史性成就。历史和实践证明，党的领导是党和国家事业不断发展的“定海神针”，是做好党和国家各项工作的根本保证，是我国政治稳定、经济发展、民族团结、社会稳定的根本点，绝对不能有丝毫动摇。</w:t>
        <w:br/>
        <w:t xml:space="preserve">　　“十五五”时期我国发展环境面临深刻复杂变化，我国发展处于战略机遇和风险挑战并存、不确定难预料因素增多的时期。沧海横流显砥柱，万山磅礴看主峰。越是形势复杂多变、任务艰巨繁重，越要坚持党的全面领导和党中央集中统一领导，在经济社会发展各方面全过程落实和体现党的领导，在党的坚强领导下克难关、战风险、迎挑战，不断开创中国式现代化建设新局面。</w:t>
        <w:br/>
        <w:t xml:space="preserve">　　事在四方，要在中央。坚持党的全面领导，最根本的就是坚决维护党中央权威和集中统一领导。必须深刻领悟“两个确立”的决定性意义，增强“四个意识”、坚定“四个自信”、做到“两个维护”，确保全党在政治立场、政治方向、政治原则、政治道路上同以习近平同志为核心的党中央保持高度一致，确保党的团结统一。党政军民学，东西南北中，党是领导一切的，是最高的政治领导力量。只有加强党中央集中统一领导，充分发挥党总揽全局、协调各方的领导核心作用，才能让全党全国各族人民在党的旗帜下团结成“一块坚硬的钢铁”，形成推动经济社会发展的强大合力。要把思想和行动统一到党中央决策部署上来，坚持不懈用习近平新时代中国特色社会主义思想武装头脑、指导实践、推动工作，确保我国社会主义现代化建设正确方向，确保拥有团结奋斗的强大政治凝聚力、发展自信心。</w:t>
        <w:br/>
        <w:t xml:space="preserve">　　治国必先治党，党兴才能国强。全面从严治党是党永葆生机活力、走好新的赶考之路的必由之路，是推动“十五五”时期经济社会高质量发展的根本保障。必须坚持以党的自我革命引领社会革命，持之以恒推进全面从严治党，增强党的政治领导力、思想引领力、群众组织力、社会号召力，提高党领导经济社会发展能力和水平，不断把党的政治优势、组织优势转化为发展优势、治理效能。打铁必须自身硬。管党治党越有效，经济社会发展的保障就越有力。必须以永远在路上的坚韧和执着，坚决把党的自我革命要求落实到位，推进党的作风建设常态化长效化，坚定不移开展反腐败斗争，为实现“十五五”时期经济社会发展目标提供坚强保证。</w:t>
        <w:br/>
        <w:t xml:space="preserve">　　中国式现代化，是中国共产党领导的社会主义现代化。坚持和加强党的全面领导，是我们过去能够成功的根本原因，也是我们未来继续取得成功的根本保证。站在新的历史起点上，让我们更加紧密地团结在以习近平同志为核心的党中央周围，坚持党的全面领导，深入推进党的建设新的伟大工程，确保党始终成为中国特色社会主义事业的坚强领导核心，汇聚起万众一心、开拓进取的磅礴力量，奋力谱写中国式现代化更加绚丽的篇章。</w:t>
      </w:r>
    </w:p>
    <w:p>
      <w:r>
        <w:t>上一篇：</w:t>
      </w:r>
    </w:p>
    <w:p>
      <w:r>
        <w:t>新华社评论员：为基本实现社会主义现代化而共同奋斗——一论学习贯彻党的二十届四中全会精神</w:t>
      </w:r>
    </w:p>
    <w:p>
      <w:r>
        <w:t>下一篇：</w:t>
      </w:r>
    </w:p>
    <w:p>
      <w:r>
        <w:t>为实现“十五五”时期经济社会发展目标提供坚强保证</w:t>
      </w:r>
    </w:p>
    <w:p>
      <w:r>
        <w:t>新华社评论员：把党的领导贯穿经济社会发展各方面全过程——二论学习贯彻党的二十届四中全会精神</w:t>
      </w:r>
    </w:p>
    <w:p>
      <w:r>
        <w:t>发布日期：2025-10-26 13:14</w:t>
        <w:br/>
        <w:t>来源：新华社</w:t>
      </w:r>
    </w:p>
    <w:p>
      <w:r>
        <w:t>分享</w:t>
      </w:r>
    </w:p>
    <w:p>
      <w:r>
        <w:t>QQ空间</w:t>
        <w:br/>
        <w:t>新浪微博</w:t>
      </w:r>
    </w:p>
    <w:p>
      <w:r>
        <w:t>QQ</w:t>
        <w:br/>
        <w:t>微信</w:t>
      </w:r>
    </w:p>
    <w:p>
      <w:r>
        <w:t>党的二十届四中全会明确“十五五”时期经济社会发展必须遵循的“六个坚持”重要原则，排在首位的就是坚持党的全面领导。推动“十五五”时期经济社会高质量发展，必须深刻认识坚持党的全面领导的极端重要性，不断增强思想自觉和行动自觉，切实把党的领导贯穿经济社会发展各方面全过程。</w:t>
        <w:br/>
        <w:t xml:space="preserve">　　坚持和加强党的全面领导，关系党和国家前途命运，我们的全部事业都建立在这个基础之上，都根植于这个最本质特征和最大优势。“十四五”时期，面对错综复杂的国际形势和艰巨繁重的国内改革发展稳定任务，以习近平同志为核心的党中央总揽全局、掌舵领航，团结带领全党全国各族人民迎难而上、踔厉奋发，推动我国经济社会发展取得新的开创性进展、突破性变革、历史性成就。历史和实践证明，党的领导是党和国家事业不断发展的“定海神针”，是做好党和国家各项工作的根本保证，是我国政治稳定、经济发展、民族团结、社会稳定的根本点，绝对不能有丝毫动摇。</w:t>
        <w:br/>
        <w:t xml:space="preserve">　　“十五五”时期我国发展环境面临深刻复杂变化，我国发展处于战略机遇和风险挑战并存、不确定难预料因素增多的时期。沧海横流显砥柱，万山磅礴看主峰。越是形势复杂多变、任务艰巨繁重，越要坚持党的全面领导和党中央集中统一领导，在经济社会发展各方面全过程落实和体现党的领导，在党的坚强领导下克难关、战风险、迎挑战，不断开创中国式现代化建设新局面。</w:t>
        <w:br/>
        <w:t xml:space="preserve">　　事在四方，要在中央。坚持党的全面领导，最根本的就是坚决维护党中央权威和集中统一领导。必须深刻领悟“两个确立”的决定性意义，增强“四个意识”、坚定“四个自信”、做到“两个维护”，确保全党在政治立场、政治方向、政治原则、政治道路上同以习近平同志为核心的党中央保持高度一致，确保党的团结统一。党政军民学，东西南北中，党是领导一切的，是最高的政治领导力量。只有加强党中央集中统一领导，充分发挥党总揽全局、协调各方的领导核心作用，才能让全党全国各族人民在党的旗帜下团结成“一块坚硬的钢铁”，形成推动经济社会发展的强大合力。要把思想和行动统一到党中央决策部署上来，坚持不懈用习近平新时代中国特色社会主义思想武装头脑、指导实践、推动工作，确保我国社会主义现代化建设正确方向，确保拥有团结奋斗的强大政治凝聚力、发展自信心。</w:t>
        <w:br/>
        <w:t xml:space="preserve">　　治国必先治党，党兴才能国强。全面从严治党是党永葆生机活力、走好新的赶考之路的必由之路，是推动“十五五”时期经济社会高质量发展的根本保障。必须坚持以党的自我革命引领社会革命，持之以恒推进全面从严治党，增强党的政治领导力、思想引领力、群众组织力、社会号召力，提高党领导经济社会发展能力和水平，不断把党的政治优势、组织优势转化为发展优势、治理效能。打铁必须自身硬。管党治党越有效，经济社会发展的保障就越有力。必须以永远在路上的坚韧和执着，坚决把党的自我革命要求落实到位，推进党的作风建设常态化长效化，坚定不移开展反腐败斗争，为实现“十五五”时期经济社会发展目标提供坚强保证。</w:t>
        <w:br/>
        <w:t xml:space="preserve">　　中国式现代化，是中国共产党领导的社会主义现代化。坚持和加强党的全面领导，是我们过去能够成功的根本原因，也是我们未来继续取得成功的根本保证。站在新的历史起点上，让我们更加紧密地团结在以习近平同志为核心的党中央周围，坚持党的全面领导，深入推进党的建设新的伟大工程，确保党始终成为中国特色社会主义事业的坚强领导核心，汇聚起万众一心、开拓进取的磅礴力量，奋力谱写中国式现代化更加绚丽的篇章。</w:t>
      </w:r>
    </w:p>
    <w:p>
      <w:r>
        <w:t>上一篇：</w:t>
      </w:r>
    </w:p>
    <w:p>
      <w:r>
        <w:t>新华社评论员：为基本实现社会主义现代化而共同奋斗——一论学习贯彻党的二十届四中全会精神</w:t>
      </w:r>
    </w:p>
    <w:p>
      <w:r>
        <w:t>下一篇：</w:t>
      </w:r>
    </w:p>
    <w:p>
      <w:r>
        <w:t>为实现“十五五”时期经济社会发展目标提供坚强保证</w:t>
      </w:r>
    </w:p>
    <w:p>
      <w:r>
        <w:t>新华社评论员：把党的领导贯穿经济社会发展各方面全过程——二论学习贯彻党的二十届四中全会精神</w:t>
      </w:r>
    </w:p>
    <w:p>
      <w:r>
        <w:t>发布日期：2025-10-26 13:14</w:t>
        <w:br/>
        <w:t>来源：新华社</w:t>
      </w:r>
    </w:p>
    <w:p>
      <w:r>
        <w:t>分享</w:t>
      </w:r>
    </w:p>
    <w:p>
      <w:r>
        <w:t>QQ空间</w:t>
        <w:br/>
        <w:t>新浪微博</w:t>
      </w:r>
    </w:p>
    <w:p>
      <w:r>
        <w:t>QQ</w:t>
        <w:br/>
        <w:t>微信</w:t>
      </w:r>
    </w:p>
    <w:p>
      <w:r>
        <w:t>党的二十届四中全会明确“十五五”时期经济社会发展必须遵循的“六个坚持”重要原则，排在首位的就是坚持党的全面领导。推动“十五五”时期经济社会高质量发展，必须深刻认识坚持党的全面领导的极端重要性，不断增强思想自觉和行动自觉，切实把党的领导贯穿经济社会发展各方面全过程。</w:t>
        <w:br/>
        <w:t xml:space="preserve">　　坚持和加强党的全面领导，关系党和国家前途命运，我们的全部事业都建立在这个基础之上，都根植于这个最本质特征和最大优势。“十四五”时期，面对错综复杂的国际形势和艰巨繁重的国内改革发展稳定任务，以习近平同志为核心的党中央总揽全局、掌舵领航，团结带领全党全国各族人民迎难而上、踔厉奋发，推动我国经济社会发展取得新的开创性进展、突破性变革、历史性成就。历史和实践证明，党的领导是党和国家事业不断发展的“定海神针”，是做好党和国家各项工作的根本保证，是我国政治稳定、经济发展、民族团结、社会稳定的根本点，绝对不能有丝毫动摇。</w:t>
        <w:br/>
        <w:t xml:space="preserve">　　“十五五”时期我国发展环境面临深刻复杂变化，我国发展处于战略机遇和风险挑战并存、不确定难预料因素增多的时期。沧海横流显砥柱，万山磅礴看主峰。越是形势复杂多变、任务艰巨繁重，越要坚持党的全面领导和党中央集中统一领导，在经济社会发展各方面全过程落实和体现党的领导，在党的坚强领导下克难关、战风险、迎挑战，不断开创中国式现代化建设新局面。</w:t>
        <w:br/>
        <w:t xml:space="preserve">　　事在四方，要在中央。坚持党的全面领导，最根本的就是坚决维护党中央权威和集中统一领导。必须深刻领悟“两个确立”的决定性意义，增强“四个意识”、坚定“四个自信”、做到“两个维护”，确保全党在政治立场、政治方向、政治原则、政治道路上同以习近平同志为核心的党中央保持高度一致，确保党的团结统一。党政军民学，东西南北中，党是领导一切的，是最高的政治领导力量。只有加强党中央集中统一领导，充分发挥党总揽全局、协调各方的领导核心作用，才能让全党全国各族人民在党的旗帜下团结成“一块坚硬的钢铁”，形成推动经济社会发展的强大合力。要把思想和行动统一到党中央决策部署上来，坚持不懈用习近平新时代中国特色社会主义思想武装头脑、指导实践、推动工作，确保我国社会主义现代化建设正确方向，确保拥有团结奋斗的强大政治凝聚力、发展自信心。</w:t>
        <w:br/>
        <w:t xml:space="preserve">　　治国必先治党，党兴才能国强。全面从严治党是党永葆生机活力、走好新的赶考之路的必由之路，是推动“十五五”时期经济社会高质量发展的根本保障。必须坚持以党的自我革命引领社会革命，持之以恒推进全面从严治党，增强党的政治领导力、思想引领力、群众组织力、社会号召力，提高党领导经济社会发展能力和水平，不断把党的政治优势、组织优势转化为发展优势、治理效能。打铁必须自身硬。管党治党越有效，经济社会发展的保障就越有力。必须以永远在路上的坚韧和执着，坚决把党的自我革命要求落实到位，推进党的作风建设常态化长效化，坚定不移开展反腐败斗争，为实现“十五五”时期经济社会发展目标提供坚强保证。</w:t>
        <w:br/>
        <w:t xml:space="preserve">　　中国式现代化，是中国共产党领导的社会主义现代化。坚持和加强党的全面领导，是我们过去能够成功的根本原因，也是我们未来继续取得成功的根本保证。站在新的历史起点上，让我们更加紧密地团结在以习近平同志为核心的党中央周围，坚持党的全面领导，深入推进党的建设新的伟大工程，确保党始终成为中国特色社会主义事业的坚强领导核心，汇聚起万众一心、开拓进取的磅礴力量，奋力谱写中国式现代化更加绚丽的篇章。</w:t>
      </w:r>
    </w:p>
    <w:p>
      <w:r>
        <w:t>上一篇：</w:t>
      </w:r>
    </w:p>
    <w:p>
      <w:r>
        <w:t>新华社评论员：为基本实现社会主义现代化而共同奋斗——一论学习贯彻党的二十届四中全会精神</w:t>
      </w:r>
    </w:p>
    <w:p>
      <w:r>
        <w:t>下一篇：</w:t>
      </w:r>
    </w:p>
    <w:p>
      <w:r>
        <w:t>为实现“十五五”时期经济社会发展目标提供坚强保证</w:t>
      </w:r>
    </w:p>
    <w:p>
      <w:r>
        <w:t>新华社评论员：把党的领导贯穿经济社会发展各方面全过程——二论学习贯彻党的二十届四中全会精神</w:t>
      </w:r>
    </w:p>
    <w:p>
      <w:r>
        <w:t>发布日期：2025-10-26 13:14</w:t>
        <w:br/>
        <w:t>来源：新华社</w:t>
      </w:r>
    </w:p>
    <w:p>
      <w:r>
        <w:t>分享</w:t>
      </w:r>
    </w:p>
    <w:p>
      <w:r>
        <w:t>QQ空间</w:t>
        <w:br/>
        <w:t>新浪微博</w:t>
      </w:r>
    </w:p>
    <w:p>
      <w:r>
        <w:t>QQ</w:t>
        <w:br/>
        <w:t>微信</w:t>
      </w:r>
    </w:p>
    <w:p>
      <w:r>
        <w:t>新华社评论员：把党的领导贯穿经济社会发展各方面全过程——二论学习贯彻党的二十届四中全会精神</w:t>
      </w:r>
    </w:p>
    <w:p>
      <w:r>
        <w:t>发布日期：2025-10-26 13:14</w:t>
        <w:br/>
        <w:t>来源：新华社</w:t>
      </w:r>
    </w:p>
    <w:p>
      <w:r>
        <w:t>分享</w:t>
      </w:r>
    </w:p>
    <w:p>
      <w:r>
        <w:t>QQ空间</w:t>
        <w:br/>
        <w:t>新浪微博</w:t>
      </w:r>
    </w:p>
    <w:p>
      <w:r>
        <w:t>QQ</w:t>
        <w:br/>
        <w:t>微信</w:t>
      </w:r>
    </w:p>
    <w:p>
      <w:r>
        <w:t>分享</w:t>
      </w:r>
    </w:p>
    <w:p>
      <w:r>
        <w:t>QQ空间</w:t>
        <w:br/>
        <w:t>新浪微博</w:t>
      </w:r>
    </w:p>
    <w:p>
      <w:r>
        <w:t>QQ</w:t>
        <w:br/>
        <w:t>微信</w:t>
      </w:r>
    </w:p>
    <w:p>
      <w:r>
        <w:t>分享</w:t>
      </w:r>
    </w:p>
    <w:p>
      <w:r>
        <w:t>QQ空间</w:t>
        <w:br/>
        <w:t>新浪微博</w:t>
      </w:r>
    </w:p>
    <w:p>
      <w:r>
        <w:t>QQ</w:t>
        <w:br/>
        <w:t>微信</w:t>
      </w:r>
    </w:p>
    <w:p>
      <w:r>
        <w:t>QQ空间</w:t>
        <w:br/>
        <w:t>新浪微博</w:t>
      </w:r>
    </w:p>
    <w:p>
      <w:r>
        <w:t>QQ</w:t>
        <w:br/>
        <w:t>微信</w:t>
      </w:r>
    </w:p>
    <w:p>
      <w:r>
        <w:t>QQ空间</w:t>
        <w:br/>
        <w:t>新浪微博</w:t>
      </w:r>
    </w:p>
    <w:p>
      <w:r>
        <w:t>QQ</w:t>
        <w:br/>
        <w:t>微信</w:t>
      </w:r>
    </w:p>
    <w:p>
      <w:r>
        <w:t>党的二十届四中全会明确“十五五”时期经济社会发展必须遵循的“六个坚持”重要原则，排在首位的就是坚持党的全面领导。推动“十五五”时期经济社会高质量发展，必须深刻认识坚持党的全面领导的极端重要性，不断增强思想自觉和行动自觉，切实把党的领导贯穿经济社会发展各方面全过程。</w:t>
        <w:br/>
        <w:t xml:space="preserve">　　坚持和加强党的全面领导，关系党和国家前途命运，我们的全部事业都建立在这个基础之上，都根植于这个最本质特征和最大优势。“十四五”时期，面对错综复杂的国际形势和艰巨繁重的国内改革发展稳定任务，以习近平同志为核心的党中央总揽全局、掌舵领航，团结带领全党全国各族人民迎难而上、踔厉奋发，推动我国经济社会发展取得新的开创性进展、突破性变革、历史性成就。历史和实践证明，党的领导是党和国家事业不断发展的“定海神针”，是做好党和国家各项工作的根本保证，是我国政治稳定、经济发展、民族团结、社会稳定的根本点，绝对不能有丝毫动摇。</w:t>
        <w:br/>
        <w:t xml:space="preserve">　　“十五五”时期我国发展环境面临深刻复杂变化，我国发展处于战略机遇和风险挑战并存、不确定难预料因素增多的时期。沧海横流显砥柱，万山磅礴看主峰。越是形势复杂多变、任务艰巨繁重，越要坚持党的全面领导和党中央集中统一领导，在经济社会发展各方面全过程落实和体现党的领导，在党的坚强领导下克难关、战风险、迎挑战，不断开创中国式现代化建设新局面。</w:t>
        <w:br/>
        <w:t xml:space="preserve">　　事在四方，要在中央。坚持党的全面领导，最根本的就是坚决维护党中央权威和集中统一领导。必须深刻领悟“两个确立”的决定性意义，增强“四个意识”、坚定“四个自信”、做到“两个维护”，确保全党在政治立场、政治方向、政治原则、政治道路上同以习近平同志为核心的党中央保持高度一致，确保党的团结统一。党政军民学，东西南北中，党是领导一切的，是最高的政治领导力量。只有加强党中央集中统一领导，充分发挥党总揽全局、协调各方的领导核心作用，才能让全党全国各族人民在党的旗帜下团结成“一块坚硬的钢铁”，形成推动经济社会发展的强大合力。要把思想和行动统一到党中央决策部署上来，坚持不懈用习近平新时代中国特色社会主义思想武装头脑、指导实践、推动工作，确保我国社会主义现代化建设正确方向，确保拥有团结奋斗的强大政治凝聚力、发展自信心。</w:t>
        <w:br/>
        <w:t xml:space="preserve">　　治国必先治党，党兴才能国强。全面从严治党是党永葆生机活力、走好新的赶考之路的必由之路，是推动“十五五”时期经济社会高质量发展的根本保障。必须坚持以党的自我革命引领社会革命，持之以恒推进全面从严治党，增强党的政治领导力、思想引领力、群众组织力、社会号召力，提高党领导经济社会发展能力和水平，不断把党的政治优势、组织优势转化为发展优势、治理效能。打铁必须自身硬。管党治党越有效，经济社会发展的保障就越有力。必须以永远在路上的坚韧和执着，坚决把党的自我革命要求落实到位，推进党的作风建设常态化长效化，坚定不移开展反腐败斗争，为实现“十五五”时期经济社会发展目标提供坚强保证。</w:t>
        <w:br/>
        <w:t xml:space="preserve">　　中国式现代化，是中国共产党领导的社会主义现代化。坚持和加强党的全面领导，是我们过去能够成功的根本原因，也是我们未来继续取得成功的根本保证。站在新的历史起点上，让我们更加紧密地团结在以习近平同志为核心的党中央周围，坚持党的全面领导，深入推进党的建设新的伟大工程，确保党始终成为中国特色社会主义事业的坚强领导核心，汇聚起万众一心、开拓进取的磅礴力量，奋力谱写中国式现代化更加绚丽的篇章。</w:t>
      </w:r>
    </w:p>
    <w:p>
      <w:r>
        <w:t>党的二十届四中全会明确“十五五”时期经济社会发展必须遵循的“六个坚持”重要原则，排在首位的就是坚持党的全面领导。推动“十五五”时期经济社会高质量发展，必须深刻认识坚持党的全面领导的极端重要性，不断增强思想自觉和行动自觉，切实把党的领导贯穿经济社会发展各方面全过程。</w:t>
      </w:r>
    </w:p>
    <w:p>
      <w:r>
        <w:t>坚持和加强党的全面领导，关系党和国家前途命运，我们的全部事业都建立在这个基础之上，都根植于这个最本质特征和最大优势。“十四五”时期，面对错综复杂的国际形势和艰巨繁重的国内改革发展稳定任务，以习近平同志为核心的党中央总揽全局、掌舵领航，团结带领全党全国各族人民迎难而上、踔厉奋发，推动我国经济社会发展取得新的开创性进展、突破性变革、历史性成就。历史和实践证明，党的领导是党和国家事业不断发展的“定海神针”，是做好党和国家各项工作的根本保证，是我国政治稳定、经济发展、民族团结、社会稳定的根本点，绝对不能有丝毫动摇。</w:t>
      </w:r>
    </w:p>
    <w:p>
      <w:r>
        <w:t>“十五五”时期我国发展环境面临深刻复杂变化，我国发展处于战略机遇和风险挑战并存、不确定难预料因素增多的时期。沧海横流显砥柱，万山磅礴看主峰。越是形势复杂多变、任务艰巨繁重，越要坚持党的全面领导和党中央集中统一领导，在经济社会发展各方面全过程落实和体现党的领导，在党的坚强领导下克难关、战风险、迎挑战，不断开创中国式现代化建设新局面。</w:t>
      </w:r>
    </w:p>
    <w:p>
      <w:r>
        <w:t>事在四方，要在中央。坚持党的全面领导，最根本的就是坚决维护党中央权威和集中统一领导。必须深刻领悟“两个确立”的决定性意义，增强“四个意识”、坚定“四个自信”、做到“两个维护”，确保全党在政治立场、政治方向、政治原则、政治道路上同以习近平同志为核心的党中央保持高度一致，确保党的团结统一。党政军民学，东西南北中，党是领导一切的，是最高的政治领导力量。只有加强党中央集中统一领导，充分发挥党总揽全局、协调各方的领导核心作用，才能让全党全国各族人民在党的旗帜下团结成“一块坚硬的钢铁”，形成推动经济社会发展的强大合力。要把思想和行动统一到党中央决策部署上来，坚持不懈用习近平新时代中国特色社会主义思想武装头脑、指导实践、推动工作，确保我国社会主义现代化建设正确方向，确保拥有团结奋斗的强大政治凝聚力、发展自信心。</w:t>
      </w:r>
    </w:p>
    <w:p>
      <w:r>
        <w:t>治国必先治党，党兴才能国强。全面从严治党是党永葆生机活力、走好新的赶考之路的必由之路，是推动“十五五”时期经济社会高质量发展的根本保障。必须坚持以党的自我革命引领社会革命，持之以恒推进全面从严治党，增强党的政治领导力、思想引领力、群众组织力、社会号召力，提高党领导经济社会发展能力和水平，不断把党的政治优势、组织优势转化为发展优势、治理效能。打铁必须自身硬。管党治党越有效，经济社会发展的保障就越有力。必须以永远在路上的坚韧和执着，坚决把党的自我革命要求落实到位，推进党的作风建设常态化长效化，坚定不移开展反腐败斗争，为实现“十五五”时期经济社会发展目标提供坚强保证。</w:t>
      </w:r>
    </w:p>
    <w:p>
      <w:r>
        <w:t>中国式现代化，是中国共产党领导的社会主义现代化。坚持和加强党的全面领导，是我们过去能够成功的根本原因，也是我们未来继续取得成功的根本保证。站在新的历史起点上，让我们更加紧密地团结在以习近平同志为核心的党中央周围，坚持党的全面领导，深入推进党的建设新的伟大工程，确保党始终成为中国特色社会主义事业的坚强领导核心，汇聚起万众一心、开拓进取的磅礴力量，奋力谱写中国式现代化更加绚丽的篇章。</w:t>
      </w:r>
    </w:p>
    <w:p>
      <w:r>
        <w:t>上一篇：</w:t>
      </w:r>
    </w:p>
    <w:p>
      <w:r>
        <w:t>新华社评论员：为基本实现社会主义现代化而共同奋斗——一论学习贯彻党的二十届四中全会精神</w:t>
      </w:r>
    </w:p>
    <w:p>
      <w:r>
        <w:t>下一篇：</w:t>
      </w:r>
    </w:p>
    <w:p>
      <w:r>
        <w:t>为实现“十五五”时期经济社会发展目标提供坚强保证</w:t>
      </w:r>
    </w:p>
    <w:p>
      <w:r>
        <w:t>上一篇：</w:t>
      </w:r>
    </w:p>
    <w:p>
      <w:r>
        <w:t>新华社评论员：为基本实现社会主义现代化而共同奋斗——一论学习贯彻党的二十届四中全会精神</w:t>
      </w:r>
    </w:p>
    <w:p>
      <w:r>
        <w:t>新华社评论员：为基本实现社会主义现代化而共同奋斗——一论学习贯彻党的二十届四中全会精神</w:t>
      </w:r>
    </w:p>
    <w:p>
      <w:r>
        <w:t>下一篇：</w:t>
      </w:r>
    </w:p>
    <w:p>
      <w:r>
        <w:t>为实现“十五五”时期经济社会发展目标提供坚强保证</w:t>
      </w:r>
    </w:p>
    <w:p>
      <w:r>
        <w:t>为实现“十五五”时期经济社会发展目标提供坚强保证</w:t>
      </w:r>
    </w:p>
    <w:p>
      <w:r>
        <w:t>中共新疆维吾尔自治区纪律检查委员会、新疆维吾尔自治区监察委员会 主办</w:t>
      </w:r>
    </w:p>
    <w:p>
      <w:r>
        <w:t>网站声明</w:t>
      </w:r>
    </w:p>
    <w:p>
      <w:r>
        <w:t>联系我们</w:t>
      </w:r>
    </w:p>
    <w:p>
      <w:r>
        <w:t>[新ICP备13001445号-1]</w:t>
        <w:br/>
        <w:t xml:space="preserve"> 新公网安备 65010202000057号</w:t>
      </w:r>
    </w:p>
    <w:p>
      <w:r>
        <w:t>中共新疆维吾尔自治区纪律检查委员会、新疆维吾尔自治区监察委员会 主办</w:t>
      </w:r>
    </w:p>
    <w:p>
      <w:r>
        <w:t>网站声明</w:t>
      </w:r>
    </w:p>
    <w:p>
      <w:r>
        <w:t>联系我们</w:t>
      </w:r>
    </w:p>
    <w:p>
      <w:r>
        <w:t>[新ICP备13001445号-1]</w:t>
        <w:br/>
        <w:t xml:space="preserve"> 新公网安备 65010202000057号</w:t>
      </w:r>
    </w:p>
    <w:p>
      <w:r>
        <w:t>中共新疆维吾尔自治区纪律检查委员会、新疆维吾尔自治区监察委员会 主办</w:t>
      </w:r>
    </w:p>
    <w:p>
      <w:r>
        <w:t>网站声明</w:t>
      </w:r>
    </w:p>
    <w:p>
      <w:r>
        <w:t>联系我们</w:t>
      </w:r>
    </w:p>
    <w:p>
      <w:r>
        <w:t>网站声明</w:t>
      </w:r>
    </w:p>
    <w:p>
      <w:r>
        <w:t>网站声明</w:t>
      </w:r>
    </w:p>
    <w:p>
      <w:r>
        <w:t>联系我们</w:t>
      </w:r>
    </w:p>
    <w:p>
      <w:r>
        <w:t>联系我们</w:t>
      </w:r>
    </w:p>
    <w:p>
      <w:r>
        <w:t>[新ICP备13001445号-1]</w:t>
      </w:r>
    </w:p>
    <w:p>
      <w:r>
        <w:t>新公网安备 65010202000057号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