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若羌县：深挖酒驾醉驾背后风腐问题</w:t>
      </w:r>
    </w:p>
    <w:p>
      <w:r>
        <w:t>来源网站: 新疆纪检监察 (新疆)</w:t>
      </w:r>
    </w:p>
    <w:p>
      <w:r>
        <w:t>原始链接: https://www.xjjw.gov.cn/show/460-164988.html</w:t>
      </w:r>
    </w:p>
    <w:p>
      <w:r>
        <w:t>发布时间: 未知</w:t>
      </w:r>
    </w:p>
    <w:p>
      <w:r>
        <w:t>作者: 未知</w:t>
      </w:r>
    </w:p>
    <w:p>
      <w:r>
        <w:t>匹配关键字: 反腐败</w:t>
      </w:r>
    </w:p>
    <w:p>
      <w:r>
        <w:t>爬取时间: 2025-10-30 15:00:40</w:t>
      </w:r>
    </w:p>
    <w:p>
      <w:pPr>
        <w:pStyle w:val="Heading1"/>
      </w:pPr>
      <w:r>
        <w:t>正文</w:t>
      </w:r>
    </w:p>
    <w:p>
      <w:r>
        <w:t>网站首页</w:t>
      </w:r>
    </w:p>
    <w:p>
      <w:r>
        <w:t>要闻聚焦</w:t>
      </w:r>
    </w:p>
    <w:p>
      <w:r>
        <w:t>信息公开</w:t>
      </w:r>
    </w:p>
    <w:p>
      <w:r>
        <w:t>权威发布</w:t>
      </w:r>
    </w:p>
    <w:p>
      <w:r>
        <w:t>巡视巡察</w:t>
      </w:r>
    </w:p>
    <w:p>
      <w:r>
        <w:t>天山视界</w:t>
      </w:r>
    </w:p>
    <w:p>
      <w:r>
        <w:t>党纪法规</w:t>
      </w:r>
    </w:p>
    <w:p>
      <w:r>
        <w:t>专题集锦</w:t>
      </w:r>
    </w:p>
    <w:p>
      <w:r>
        <w:t>网站首页</w:t>
      </w:r>
    </w:p>
    <w:p>
      <w:r>
        <w:t>要闻聚焦</w:t>
      </w:r>
    </w:p>
    <w:p>
      <w:r>
        <w:t>信息公开</w:t>
      </w:r>
    </w:p>
    <w:p>
      <w:r>
        <w:t>权威发布</w:t>
      </w:r>
    </w:p>
    <w:p>
      <w:r>
        <w:t>巡视巡察</w:t>
      </w:r>
    </w:p>
    <w:p>
      <w:r>
        <w:t>天山视界</w:t>
      </w:r>
    </w:p>
    <w:p>
      <w:r>
        <w:t>党纪法规</w:t>
      </w:r>
    </w:p>
    <w:p>
      <w:r>
        <w:t>专题集锦</w:t>
      </w:r>
    </w:p>
    <w:p>
      <w:r>
        <w:t>网站首页</w:t>
      </w:r>
    </w:p>
    <w:p>
      <w:r>
        <w:t>要闻聚焦</w:t>
      </w:r>
    </w:p>
    <w:p>
      <w:r>
        <w:t>信息公开</w:t>
      </w:r>
    </w:p>
    <w:p>
      <w:r>
        <w:t>权威发布</w:t>
      </w:r>
    </w:p>
    <w:p>
      <w:r>
        <w:t>巡视巡察</w:t>
      </w:r>
    </w:p>
    <w:p>
      <w:r>
        <w:t>天山视界</w:t>
      </w:r>
    </w:p>
    <w:p>
      <w:r>
        <w:t>党纪法规</w:t>
      </w:r>
    </w:p>
    <w:p>
      <w:r>
        <w:t>专题集锦</w:t>
      </w:r>
    </w:p>
    <w:p>
      <w:r>
        <w:t>所在位置：首页 &gt; 天山清风 &gt; 党风政风 &gt; 正文</w:t>
      </w:r>
    </w:p>
    <w:p>
      <w:r>
        <w:t>若羌县：深挖酒驾醉驾背后风腐问题</w:t>
      </w:r>
    </w:p>
    <w:p>
      <w:r>
        <w:t>发布日期：2024-08-29 11:56</w:t>
        <w:br/>
        <w:t>来源：自治区纪委监委网站</w:t>
      </w:r>
    </w:p>
    <w:p>
      <w:r>
        <w:t>分享</w:t>
      </w:r>
    </w:p>
    <w:p>
      <w:r>
        <w:t>QQ空间</w:t>
        <w:br/>
        <w:t>新浪微博</w:t>
      </w:r>
    </w:p>
    <w:p>
      <w:r>
        <w:t>QQ</w:t>
        <w:br/>
        <w:t>微信</w:t>
      </w:r>
    </w:p>
    <w:p>
      <w:r>
        <w:t>连日来，若羌县纪委监委深入整治党员干部和公职人员酒驾醉驾问题，既查处酒驾醉驾行为，更查背后的作风和腐败问题。</w:t>
        <w:br/>
        <w:t>县纪委监委注重发挥反腐败协调领导小组职能作用，加强与公安、检察院、法院等成员单位沟通协作，畅通信息共享渠道，督促公安机关定期对党员和公职人员酒驾醉驾问题线索大起底，逐个核查，从严处置。查处过程同步做到“七查清”，即查清饮酒时间地点、饮酒原因、所驾车辆产权归属、参与人员、酒水名称数量、费用来源、支付渠道，重点核查是否存在违规吃喝、违规使用车辆、违规收送礼品礼金等问题。</w:t>
        <w:br/>
        <w:t>为此，该县纪委监委从行业领域、职务职级、年龄结构等方面分析研判近年来查处的党员和公职人员酒驾醉驾行为，分析出规律特点，有针对性地开展以案促改工作。“酒驾醉驾问题屡禁不止，除了因少数党员和公职人员纪律规矩意识淡薄，与日常教育和监管不到位也有很大关系。”县纪委监委相关负责人介绍，“我们针对农村党员干部酒驾醉驾行为多发问题，通过发出监督提示函、纪检监察建议书、约谈提醒相关负责人等方式，提出治理建议，压紧压实主体责任，强化对党员和公职人员教育监督管理，同时推动举一反三，堵塞漏洞。”</w:t>
        <w:br/>
        <w:t>为从源头上防范酒驾醉驾违纪违法行为发生，若羌县各级党组织以开展党纪学习教育为契机，通过“三会一课”、主题党日、辅导讲座等，专题讲解酒驾醉驾的危害。县纪委监委前往案发单位召开处分决定宣布暨警示教育会，点名道姓通报曝光，用鲜活的“教科书”警醒广大党员和公职人员不做“案中事”、不成“案中人”。（若羌县纪委监委 胡雪梓 | 责任编辑 李娜娜）</w:t>
      </w:r>
    </w:p>
    <w:p>
      <w:r>
        <w:t>上一篇：</w:t>
      </w:r>
    </w:p>
    <w:p>
      <w:r>
        <w:t>富蕴县：让群众享受“送上门”的检测服务</w:t>
      </w:r>
    </w:p>
    <w:p>
      <w:r>
        <w:t>所在位置：首页 &gt; 天山清风 &gt; 党风政风 &gt; 正文</w:t>
      </w:r>
    </w:p>
    <w:p>
      <w:r>
        <w:t>若羌县：深挖酒驾醉驾背后风腐问题</w:t>
      </w:r>
    </w:p>
    <w:p>
      <w:r>
        <w:t>发布日期：2024-08-29 11:56</w:t>
        <w:br/>
        <w:t>来源：自治区纪委监委网站</w:t>
      </w:r>
    </w:p>
    <w:p>
      <w:r>
        <w:t>分享</w:t>
      </w:r>
    </w:p>
    <w:p>
      <w:r>
        <w:t>QQ空间</w:t>
        <w:br/>
        <w:t>新浪微博</w:t>
      </w:r>
    </w:p>
    <w:p>
      <w:r>
        <w:t>QQ</w:t>
        <w:br/>
        <w:t>微信</w:t>
      </w:r>
    </w:p>
    <w:p>
      <w:r>
        <w:t>连日来，若羌县纪委监委深入整治党员干部和公职人员酒驾醉驾问题，既查处酒驾醉驾行为，更查背后的作风和腐败问题。</w:t>
        <w:br/>
        <w:t>县纪委监委注重发挥反腐败协调领导小组职能作用，加强与公安、检察院、法院等成员单位沟通协作，畅通信息共享渠道，督促公安机关定期对党员和公职人员酒驾醉驾问题线索大起底，逐个核查，从严处置。查处过程同步做到“七查清”，即查清饮酒时间地点、饮酒原因、所驾车辆产权归属、参与人员、酒水名称数量、费用来源、支付渠道，重点核查是否存在违规吃喝、违规使用车辆、违规收送礼品礼金等问题。</w:t>
        <w:br/>
        <w:t>为此，该县纪委监委从行业领域、职务职级、年龄结构等方面分析研判近年来查处的党员和公职人员酒驾醉驾行为，分析出规律特点，有针对性地开展以案促改工作。“酒驾醉驾问题屡禁不止，除了因少数党员和公职人员纪律规矩意识淡薄，与日常教育和监管不到位也有很大关系。”县纪委监委相关负责人介绍，“我们针对农村党员干部酒驾醉驾行为多发问题，通过发出监督提示函、纪检监察建议书、约谈提醒相关负责人等方式，提出治理建议，压紧压实主体责任，强化对党员和公职人员教育监督管理，同时推动举一反三，堵塞漏洞。”</w:t>
        <w:br/>
        <w:t>为从源头上防范酒驾醉驾违纪违法行为发生，若羌县各级党组织以开展党纪学习教育为契机，通过“三会一课”、主题党日、辅导讲座等，专题讲解酒驾醉驾的危害。县纪委监委前往案发单位召开处分决定宣布暨警示教育会，点名道姓通报曝光，用鲜活的“教科书”警醒广大党员和公职人员不做“案中事”、不成“案中人”。（若羌县纪委监委 胡雪梓 | 责任编辑 李娜娜）</w:t>
      </w:r>
    </w:p>
    <w:p>
      <w:r>
        <w:t>上一篇：</w:t>
      </w:r>
    </w:p>
    <w:p>
      <w:r>
        <w:t>富蕴县：让群众享受“送上门”的检测服务</w:t>
      </w:r>
    </w:p>
    <w:p>
      <w:r>
        <w:t>若羌县：深挖酒驾醉驾背后风腐问题</w:t>
      </w:r>
    </w:p>
    <w:p>
      <w:r>
        <w:t>发布日期：2024-08-29 11:56</w:t>
        <w:br/>
        <w:t>来源：自治区纪委监委网站</w:t>
      </w:r>
    </w:p>
    <w:p>
      <w:r>
        <w:t>分享</w:t>
      </w:r>
    </w:p>
    <w:p>
      <w:r>
        <w:t>QQ空间</w:t>
        <w:br/>
        <w:t>新浪微博</w:t>
      </w:r>
    </w:p>
    <w:p>
      <w:r>
        <w:t>QQ</w:t>
        <w:br/>
        <w:t>微信</w:t>
      </w:r>
    </w:p>
    <w:p>
      <w:r>
        <w:t>连日来，若羌县纪委监委深入整治党员干部和公职人员酒驾醉驾问题，既查处酒驾醉驾行为，更查背后的作风和腐败问题。</w:t>
        <w:br/>
        <w:t>县纪委监委注重发挥反腐败协调领导小组职能作用，加强与公安、检察院、法院等成员单位沟通协作，畅通信息共享渠道，督促公安机关定期对党员和公职人员酒驾醉驾问题线索大起底，逐个核查，从严处置。查处过程同步做到“七查清”，即查清饮酒时间地点、饮酒原因、所驾车辆产权归属、参与人员、酒水名称数量、费用来源、支付渠道，重点核查是否存在违规吃喝、违规使用车辆、违规收送礼品礼金等问题。</w:t>
        <w:br/>
        <w:t>为此，该县纪委监委从行业领域、职务职级、年龄结构等方面分析研判近年来查处的党员和公职人员酒驾醉驾行为，分析出规律特点，有针对性地开展以案促改工作。“酒驾醉驾问题屡禁不止，除了因少数党员和公职人员纪律规矩意识淡薄，与日常教育和监管不到位也有很大关系。”县纪委监委相关负责人介绍，“我们针对农村党员干部酒驾醉驾行为多发问题，通过发出监督提示函、纪检监察建议书、约谈提醒相关负责人等方式，提出治理建议，压紧压实主体责任，强化对党员和公职人员教育监督管理，同时推动举一反三，堵塞漏洞。”</w:t>
        <w:br/>
        <w:t>为从源头上防范酒驾醉驾违纪违法行为发生，若羌县各级党组织以开展党纪学习教育为契机，通过“三会一课”、主题党日、辅导讲座等，专题讲解酒驾醉驾的危害。县纪委监委前往案发单位召开处分决定宣布暨警示教育会，点名道姓通报曝光，用鲜活的“教科书”警醒广大党员和公职人员不做“案中事”、不成“案中人”。（若羌县纪委监委 胡雪梓 | 责任编辑 李娜娜）</w:t>
      </w:r>
    </w:p>
    <w:p>
      <w:r>
        <w:t>上一篇：</w:t>
      </w:r>
    </w:p>
    <w:p>
      <w:r>
        <w:t>富蕴县：让群众享受“送上门”的检测服务</w:t>
      </w:r>
    </w:p>
    <w:p>
      <w:r>
        <w:t>若羌县：深挖酒驾醉驾背后风腐问题</w:t>
      </w:r>
    </w:p>
    <w:p>
      <w:r>
        <w:t>发布日期：2024-08-29 11:56</w:t>
        <w:br/>
        <w:t>来源：自治区纪委监委网站</w:t>
      </w:r>
    </w:p>
    <w:p>
      <w:r>
        <w:t>分享</w:t>
      </w:r>
    </w:p>
    <w:p>
      <w:r>
        <w:t>QQ空间</w:t>
        <w:br/>
        <w:t>新浪微博</w:t>
      </w:r>
    </w:p>
    <w:p>
      <w:r>
        <w:t>QQ</w:t>
        <w:br/>
        <w:t>微信</w:t>
      </w:r>
    </w:p>
    <w:p>
      <w:r>
        <w:t>连日来，若羌县纪委监委深入整治党员干部和公职人员酒驾醉驾问题，既查处酒驾醉驾行为，更查背后的作风和腐败问题。</w:t>
        <w:br/>
        <w:t>县纪委监委注重发挥反腐败协调领导小组职能作用，加强与公安、检察院、法院等成员单位沟通协作，畅通信息共享渠道，督促公安机关定期对党员和公职人员酒驾醉驾问题线索大起底，逐个核查，从严处置。查处过程同步做到“七查清”，即查清饮酒时间地点、饮酒原因、所驾车辆产权归属、参与人员、酒水名称数量、费用来源、支付渠道，重点核查是否存在违规吃喝、违规使用车辆、违规收送礼品礼金等问题。</w:t>
        <w:br/>
        <w:t>为此，该县纪委监委从行业领域、职务职级、年龄结构等方面分析研判近年来查处的党员和公职人员酒驾醉驾行为，分析出规律特点，有针对性地开展以案促改工作。“酒驾醉驾问题屡禁不止，除了因少数党员和公职人员纪律规矩意识淡薄，与日常教育和监管不到位也有很大关系。”县纪委监委相关负责人介绍，“我们针对农村党员干部酒驾醉驾行为多发问题，通过发出监督提示函、纪检监察建议书、约谈提醒相关负责人等方式，提出治理建议，压紧压实主体责任，强化对党员和公职人员教育监督管理，同时推动举一反三，堵塞漏洞。”</w:t>
        <w:br/>
        <w:t>为从源头上防范酒驾醉驾违纪违法行为发生，若羌县各级党组织以开展党纪学习教育为契机，通过“三会一课”、主题党日、辅导讲座等，专题讲解酒驾醉驾的危害。县纪委监委前往案发单位召开处分决定宣布暨警示教育会，点名道姓通报曝光，用鲜活的“教科书”警醒广大党员和公职人员不做“案中事”、不成“案中人”。（若羌县纪委监委 胡雪梓 | 责任编辑 李娜娜）</w:t>
      </w:r>
    </w:p>
    <w:p>
      <w:r>
        <w:t>上一篇：</w:t>
      </w:r>
    </w:p>
    <w:p>
      <w:r>
        <w:t>富蕴县：让群众享受“送上门”的检测服务</w:t>
      </w:r>
    </w:p>
    <w:p>
      <w:r>
        <w:t>若羌县：深挖酒驾醉驾背后风腐问题</w:t>
      </w:r>
    </w:p>
    <w:p>
      <w:r>
        <w:t>发布日期：2024-08-29 11:56</w:t>
        <w:br/>
        <w:t>来源：自治区纪委监委网站</w:t>
      </w:r>
    </w:p>
    <w:p>
      <w:r>
        <w:t>分享</w:t>
      </w:r>
    </w:p>
    <w:p>
      <w:r>
        <w:t>QQ空间</w:t>
        <w:br/>
        <w:t>新浪微博</w:t>
      </w:r>
    </w:p>
    <w:p>
      <w:r>
        <w:t>QQ</w:t>
        <w:br/>
        <w:t>微信</w:t>
      </w:r>
    </w:p>
    <w:p>
      <w:r>
        <w:t>若羌县：深挖酒驾醉驾背后风腐问题</w:t>
      </w:r>
    </w:p>
    <w:p>
      <w:r>
        <w:t>发布日期：2024-08-29 11:56</w:t>
        <w:br/>
        <w:t>来源：自治区纪委监委网站</w:t>
      </w:r>
    </w:p>
    <w:p>
      <w:r>
        <w:t>分享</w:t>
      </w:r>
    </w:p>
    <w:p>
      <w:r>
        <w:t>QQ空间</w:t>
        <w:br/>
        <w:t>新浪微博</w:t>
      </w:r>
    </w:p>
    <w:p>
      <w:r>
        <w:t>QQ</w:t>
        <w:br/>
        <w:t>微信</w:t>
      </w:r>
    </w:p>
    <w:p>
      <w:r>
        <w:t>分享</w:t>
      </w:r>
    </w:p>
    <w:p>
      <w:r>
        <w:t>QQ空间</w:t>
        <w:br/>
        <w:t>新浪微博</w:t>
      </w:r>
    </w:p>
    <w:p>
      <w:r>
        <w:t>QQ</w:t>
        <w:br/>
        <w:t>微信</w:t>
      </w:r>
    </w:p>
    <w:p>
      <w:r>
        <w:t>分享</w:t>
      </w:r>
    </w:p>
    <w:p>
      <w:r>
        <w:t>QQ空间</w:t>
        <w:br/>
        <w:t>新浪微博</w:t>
      </w:r>
    </w:p>
    <w:p>
      <w:r>
        <w:t>QQ</w:t>
        <w:br/>
        <w:t>微信</w:t>
      </w:r>
    </w:p>
    <w:p>
      <w:r>
        <w:t>QQ空间</w:t>
        <w:br/>
        <w:t>新浪微博</w:t>
      </w:r>
    </w:p>
    <w:p>
      <w:r>
        <w:t>QQ</w:t>
        <w:br/>
        <w:t>微信</w:t>
      </w:r>
    </w:p>
    <w:p>
      <w:r>
        <w:t>QQ空间</w:t>
        <w:br/>
        <w:t>新浪微博</w:t>
      </w:r>
    </w:p>
    <w:p>
      <w:r>
        <w:t>QQ</w:t>
        <w:br/>
        <w:t>微信</w:t>
      </w:r>
    </w:p>
    <w:p>
      <w:r>
        <w:t>连日来，若羌县纪委监委深入整治党员干部和公职人员酒驾醉驾问题，既查处酒驾醉驾行为，更查背后的作风和腐败问题。</w:t>
        <w:br/>
        <w:t>县纪委监委注重发挥反腐败协调领导小组职能作用，加强与公安、检察院、法院等成员单位沟通协作，畅通信息共享渠道，督促公安机关定期对党员和公职人员酒驾醉驾问题线索大起底，逐个核查，从严处置。查处过程同步做到“七查清”，即查清饮酒时间地点、饮酒原因、所驾车辆产权归属、参与人员、酒水名称数量、费用来源、支付渠道，重点核查是否存在违规吃喝、违规使用车辆、违规收送礼品礼金等问题。</w:t>
        <w:br/>
        <w:t>为此，该县纪委监委从行业领域、职务职级、年龄结构等方面分析研判近年来查处的党员和公职人员酒驾醉驾行为，分析出规律特点，有针对性地开展以案促改工作。“酒驾醉驾问题屡禁不止，除了因少数党员和公职人员纪律规矩意识淡薄，与日常教育和监管不到位也有很大关系。”县纪委监委相关负责人介绍，“我们针对农村党员干部酒驾醉驾行为多发问题，通过发出监督提示函、纪检监察建议书、约谈提醒相关负责人等方式，提出治理建议，压紧压实主体责任，强化对党员和公职人员教育监督管理，同时推动举一反三，堵塞漏洞。”</w:t>
        <w:br/>
        <w:t>为从源头上防范酒驾醉驾违纪违法行为发生，若羌县各级党组织以开展党纪学习教育为契机，通过“三会一课”、主题党日、辅导讲座等，专题讲解酒驾醉驾的危害。县纪委监委前往案发单位召开处分决定宣布暨警示教育会，点名道姓通报曝光，用鲜活的“教科书”警醒广大党员和公职人员不做“案中事”、不成“案中人”。（若羌县纪委监委 胡雪梓 | 责任编辑 李娜娜）</w:t>
      </w:r>
    </w:p>
    <w:p>
      <w:r>
        <w:t>连日来，若羌县纪委监委深入整治党员干部和公职人员酒驾醉驾问题，既查处酒驾醉驾行为，更查背后的作风和腐败问题。</w:t>
      </w:r>
    </w:p>
    <w:p>
      <w:r>
        <w:t>县纪委监委注重发挥反腐败协调领导小组职能作用，加强与公安、检察院、法院等成员单位沟通协作，畅通信息共享渠道，督促公安机关定期对党员和公职人员酒驾醉驾问题线索大起底，逐个核查，从严处置。查处过程同步做到“七查清”，即查清饮酒时间地点、饮酒原因、所驾车辆产权归属、参与人员、酒水名称数量、费用来源、支付渠道，重点核查是否存在违规吃喝、违规使用车辆、违规收送礼品礼金等问题。</w:t>
      </w:r>
    </w:p>
    <w:p>
      <w:r>
        <w:t>为此，该县纪委监委从行业领域、职务职级、年龄结构等方面分析研判近年来查处的党员和公职人员酒驾醉驾行为，分析出规律特点，有针对性地开展以案促改工作。“酒驾醉驾问题屡禁不止，除了因少数党员和公职人员纪律规矩意识淡薄，与日常教育和监管不到位也有很大关系。”县纪委监委相关负责人介绍，“我们针对农村党员干部酒驾醉驾行为多发问题，通过发出监督提示函、纪检监察建议书、约谈提醒相关负责人等方式，提出治理建议，压紧压实主体责任，强化对党员和公职人员教育监督管理，同时推动举一反三，堵塞漏洞。”</w:t>
      </w:r>
    </w:p>
    <w:p>
      <w:r>
        <w:t>为从源头上防范酒驾醉驾违纪违法行为发生，若羌县各级党组织以开展党纪学习教育为契机，通过“三会一课”、主题党日、辅导讲座等，专题讲解酒驾醉驾的危害。县纪委监委前往案发单位召开处分决定宣布暨警示教育会，点名道姓通报曝光，用鲜活的“教科书”警醒广大党员和公职人员不做“案中事”、不成“案中人”。（若羌县纪委监委 胡雪梓 | 责任编辑 李娜娜）</w:t>
      </w:r>
    </w:p>
    <w:p>
      <w:r>
        <w:t>上一篇：</w:t>
      </w:r>
    </w:p>
    <w:p>
      <w:r>
        <w:t>富蕴县：让群众享受“送上门”的检测服务</w:t>
      </w:r>
    </w:p>
    <w:p>
      <w:r>
        <w:t>上一篇：</w:t>
      </w:r>
    </w:p>
    <w:p>
      <w:r>
        <w:t>富蕴县：让群众享受“送上门”的检测服务</w:t>
      </w:r>
    </w:p>
    <w:p>
      <w:r>
        <w:t>富蕴县：让群众享受“送上门”的检测服务</w:t>
      </w:r>
    </w:p>
    <w:p>
      <w:r>
        <w:t>中共新疆维吾尔自治区纪律检查委员会、新疆维吾尔自治区监察委员会 主办</w:t>
      </w:r>
    </w:p>
    <w:p>
      <w:r>
        <w:t>网站声明</w:t>
      </w:r>
    </w:p>
    <w:p>
      <w:r>
        <w:t>联系我们</w:t>
      </w:r>
    </w:p>
    <w:p>
      <w:r>
        <w:t>[新ICP备13001445号-1]</w:t>
        <w:br/>
        <w:t xml:space="preserve"> 新公网安备 65010202000057号</w:t>
      </w:r>
    </w:p>
    <w:p>
      <w:r>
        <w:t>中共新疆维吾尔自治区纪律检查委员会、新疆维吾尔自治区监察委员会 主办</w:t>
      </w:r>
    </w:p>
    <w:p>
      <w:r>
        <w:t>网站声明</w:t>
      </w:r>
    </w:p>
    <w:p>
      <w:r>
        <w:t>联系我们</w:t>
      </w:r>
    </w:p>
    <w:p>
      <w:r>
        <w:t>[新ICP备13001445号-1]</w:t>
        <w:br/>
        <w:t xml:space="preserve"> 新公网安备 65010202000057号</w:t>
      </w:r>
    </w:p>
    <w:p>
      <w:r>
        <w:t>中共新疆维吾尔自治区纪律检查委员会、新疆维吾尔自治区监察委员会 主办</w:t>
      </w:r>
    </w:p>
    <w:p>
      <w:r>
        <w:t>网站声明</w:t>
      </w:r>
    </w:p>
    <w:p>
      <w:r>
        <w:t>联系我们</w:t>
      </w:r>
    </w:p>
    <w:p>
      <w:r>
        <w:t>网站声明</w:t>
      </w:r>
    </w:p>
    <w:p>
      <w:r>
        <w:t>网站声明</w:t>
      </w:r>
    </w:p>
    <w:p>
      <w:r>
        <w:t>联系我们</w:t>
      </w:r>
    </w:p>
    <w:p>
      <w:r>
        <w:t>联系我们</w:t>
      </w:r>
    </w:p>
    <w:p>
      <w:r>
        <w:t>[新ICP备13001445号-1]</w:t>
      </w:r>
    </w:p>
    <w:p>
      <w:r>
        <w:t>新公网安备 65010202000057号</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