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李希对白俄罗斯进行正式友好访问</w:t>
      </w:r>
    </w:p>
    <w:p>
      <w:r>
        <w:t>来源网站: 河南纪检监察 (河南)</w:t>
      </w:r>
    </w:p>
    <w:p>
      <w:r>
        <w:t>原始链接: https://www.hnsjw.gov.cn/sitesources/hnsjct/page_pc/tpk/article5eb67eea9261457e866bfcf741fb806d.html</w:t>
      </w:r>
    </w:p>
    <w:p>
      <w:r>
        <w:t>发布时间: 未知</w:t>
      </w:r>
    </w:p>
    <w:p>
      <w:r>
        <w:t>作者: 未知</w:t>
      </w:r>
    </w:p>
    <w:p>
      <w:r>
        <w:t>匹配关键字: 反腐败</w:t>
      </w:r>
    </w:p>
    <w:p>
      <w:r>
        <w:t>爬取时间: 2025-10-30 15:06:54</w:t>
      </w:r>
    </w:p>
    <w:p>
      <w:pPr>
        <w:pStyle w:val="Heading1"/>
      </w:pPr>
      <w:r>
        <w:t>正文</w:t>
      </w:r>
    </w:p>
    <w:p>
      <w:r>
        <w:t>查询</w:t>
      </w:r>
    </w:p>
    <w:p>
      <w:r>
        <w:t>查询</w:t>
      </w:r>
    </w:p>
    <w:p>
      <w:r>
        <w:t>查询</w:t>
      </w:r>
    </w:p>
    <w:p>
      <w:r>
        <w:t>查询</w:t>
      </w:r>
    </w:p>
    <w:p>
      <w:r>
        <w:t>查询</w:t>
      </w:r>
    </w:p>
    <w:p>
      <w:r>
        <w:t>查询</w:t>
      </w:r>
    </w:p>
    <w:p>
      <w:r>
        <w:t>首　页</w:t>
      </w:r>
    </w:p>
    <w:p>
      <w:r>
        <w:t>头条新闻</w:t>
      </w:r>
    </w:p>
    <w:p>
      <w:r>
        <w:t>清廉河南</w:t>
      </w:r>
    </w:p>
    <w:p>
      <w:r>
        <w:t>权威发布</w:t>
      </w:r>
    </w:p>
    <w:p>
      <w:r>
        <w:t>信息公开</w:t>
      </w:r>
    </w:p>
    <w:p>
      <w:r>
        <w:t>巡视巡察</w:t>
      </w:r>
    </w:p>
    <w:p>
      <w:r>
        <w:t>首　页</w:t>
      </w:r>
    </w:p>
    <w:p>
      <w:r>
        <w:t>头条新闻</w:t>
      </w:r>
    </w:p>
    <w:p>
      <w:r>
        <w:t>清廉河南</w:t>
      </w:r>
    </w:p>
    <w:p>
      <w:r>
        <w:t>权威发布</w:t>
      </w:r>
    </w:p>
    <w:p>
      <w:r>
        <w:t>信息公开</w:t>
      </w:r>
    </w:p>
    <w:p>
      <w:r>
        <w:t>巡视巡察</w:t>
      </w:r>
    </w:p>
    <w:p>
      <w:r>
        <w:t>首　页</w:t>
      </w:r>
    </w:p>
    <w:p>
      <w:r>
        <w:t>头条新闻</w:t>
      </w:r>
    </w:p>
    <w:p>
      <w:r>
        <w:t>清廉河南</w:t>
      </w:r>
    </w:p>
    <w:p>
      <w:r>
        <w:t>权威发布</w:t>
      </w:r>
    </w:p>
    <w:p>
      <w:r>
        <w:t>信息公开</w:t>
      </w:r>
    </w:p>
    <w:p>
      <w:r>
        <w:t>巡视巡察</w:t>
      </w:r>
    </w:p>
    <w:p>
      <w:r>
        <w:t>网站首页</w:t>
        <w:br/>
        <w:t>&gt;</w:t>
        <w:br/>
        <w:t>图片框</w:t>
      </w:r>
    </w:p>
    <w:p>
      <w:r>
        <w:t>李希对白俄罗斯进行正式友好访问</w:t>
      </w:r>
    </w:p>
    <w:p>
      <w:r>
        <w:t>2025-09-24 16:11 来源：</w:t>
        <w:br/>
        <w:t xml:space="preserve">         新华社</w:t>
      </w:r>
    </w:p>
    <w:p>
      <w:r>
        <w:t>应白俄罗斯总统办公厅邀请，中共中央政治局常委、中央纪委书记李希于9月20日至23日率中共代表团对白俄罗斯进行正式友好访问。这是当地时间9月22日，李希在明斯克会见白俄罗斯总统卢卡申科。新华社记者 李响 摄</w:t>
        <w:br/>
        <w:t>应白俄罗斯总统办公厅邀请，中共中央政治局常委、中央纪委书记李希于9月20日至23日率中共代表团对白俄罗斯进行正式友好访问，在明斯克分别会见白俄罗斯总统卢卡申科、总统办公厅主任克鲁托伊和国民会议代表院主席谢尔盖延科。</w:t>
        <w:br/>
        <w:t>会见卢卡申科时，李希转达习近平主席的亲切问候，表示在两国元首战略引领下，中白关系持续高水平发展。前不久两国元首就中白关系进一步发展作出战略规划，我们愿同白方全面落实好，加大相互支持，坚定捍卫共同利益，深化共建“一带一路”等领域务实合作，坚持正确二战史观，维护战后国际秩序。面对加速演进的百年变局，习近平主席提出全球治理倡议，为全球治理体系改革和建设指明正确方向。中方愿同白方共同践行，在联合国、上合组织等框架内加强协调配合。</w:t>
        <w:br/>
        <w:t>卢卡申科请李希转达对习近平主席的亲切问候，表示不久前我在天津同习主席会晤，就一系列战略领域确定了新的合作方向。白方高度评价双边合作成果，始终做中方最可靠可信的真诚伙伴。白方高度重视研究借鉴习主席的治国理政思想，全面支持并愿积极参与落实习主席提出的全球治理倡议等四大全球倡议，相信这将为推动世界平衡发展作出巨大贡献。</w:t>
        <w:br/>
        <w:t>会见克鲁托伊时，李希表示，中方愿同白总统办公厅保持机制化交往，全面落实好两国元首重要共识，促进各领域合作走深走实。李希介绍了中国共产党深入贯彻中央八项规定精神学习教育、推进党的自我革命等情况，指出以习近平同志为核心的中共中央带领全党坚定不移全面从严治党，以制定和落实中央八项规定开局破题，深入推进党风廉政建设和反腐败斗争，打出一套自我革命的“组合拳”，给出了跳出治乱兴衰历史周期率的第二个答案，赢得了人民群众衷心拥护，为党和国家事业发展凝聚起强大正能量。中方愿同白方继续围绕党的建设和反腐败工作加强合作。</w:t>
        <w:br/>
        <w:t>克鲁托伊表示，白方钦佩中国共产党的卓越领导成就和丰富经验，希系统学习借鉴。白总统办公厅愿与中方开展更紧密的交流与合作。</w:t>
        <w:br/>
        <w:t>会见谢尔盖延科时，李希表示，中方愿同白方以诚相待、以信相交，在涉及彼此核心利益和重大关切问题上继续坚定相互支持。中国共产党愿同白各主要政党围绕管党治党、改革完善全球治理等加强交流对话。李希介绍了中国式现代化的科学内涵和核心要义，表示我们对以中国式现代化全面推进强国建设、民族复兴伟业充满信心，愿同白方交流经验、共享机遇，在现代化道路上携手同行。</w:t>
        <w:br/>
        <w:t>谢尔盖延科表示，发展白中全天候全面战略伙伴关系是两国元首作出的战略决策，是白对外政策最重要、最优先的方向之一。两国政治互信牢固，务实合作成果丰硕。中国式现代化的丰富内涵和成功实践令白深受启发和鼓舞，愿学习借鉴、携手同行。</w:t>
        <w:br/>
        <w:t>李希还向胜利纪念碑献花圈，考察中白工业园，同白俄罗斯国立大学孔子学院师生代表互动交流，并出席“一带一路”廉洁建设座谈会。（记者董雪 陈汀）</w:t>
      </w:r>
    </w:p>
    <w:p>
      <w:r>
        <w:t xml:space="preserve">责任编辑：  </w:t>
        <w:br/>
        <w:t xml:space="preserve">         岳永青</w:t>
      </w:r>
    </w:p>
    <w:p>
      <w:r>
        <w:t>网站首页</w:t>
        <w:br/>
        <w:t>&gt;</w:t>
        <w:br/>
        <w:t>图片框</w:t>
      </w:r>
    </w:p>
    <w:p>
      <w:r>
        <w:t>李希对白俄罗斯进行正式友好访问</w:t>
      </w:r>
    </w:p>
    <w:p>
      <w:r>
        <w:t>2025-09-24 16:11 来源：</w:t>
        <w:br/>
        <w:t xml:space="preserve">         新华社</w:t>
      </w:r>
    </w:p>
    <w:p>
      <w:r>
        <w:t>应白俄罗斯总统办公厅邀请，中共中央政治局常委、中央纪委书记李希于9月20日至23日率中共代表团对白俄罗斯进行正式友好访问。这是当地时间9月22日，李希在明斯克会见白俄罗斯总统卢卡申科。新华社记者 李响 摄</w:t>
        <w:br/>
        <w:t>应白俄罗斯总统办公厅邀请，中共中央政治局常委、中央纪委书记李希于9月20日至23日率中共代表团对白俄罗斯进行正式友好访问，在明斯克分别会见白俄罗斯总统卢卡申科、总统办公厅主任克鲁托伊和国民会议代表院主席谢尔盖延科。</w:t>
        <w:br/>
        <w:t>会见卢卡申科时，李希转达习近平主席的亲切问候，表示在两国元首战略引领下，中白关系持续高水平发展。前不久两国元首就中白关系进一步发展作出战略规划，我们愿同白方全面落实好，加大相互支持，坚定捍卫共同利益，深化共建“一带一路”等领域务实合作，坚持正确二战史观，维护战后国际秩序。面对加速演进的百年变局，习近平主席提出全球治理倡议，为全球治理体系改革和建设指明正确方向。中方愿同白方共同践行，在联合国、上合组织等框架内加强协调配合。</w:t>
        <w:br/>
        <w:t>卢卡申科请李希转达对习近平主席的亲切问候，表示不久前我在天津同习主席会晤，就一系列战略领域确定了新的合作方向。白方高度评价双边合作成果，始终做中方最可靠可信的真诚伙伴。白方高度重视研究借鉴习主席的治国理政思想，全面支持并愿积极参与落实习主席提出的全球治理倡议等四大全球倡议，相信这将为推动世界平衡发展作出巨大贡献。</w:t>
        <w:br/>
        <w:t>会见克鲁托伊时，李希表示，中方愿同白总统办公厅保持机制化交往，全面落实好两国元首重要共识，促进各领域合作走深走实。李希介绍了中国共产党深入贯彻中央八项规定精神学习教育、推进党的自我革命等情况，指出以习近平同志为核心的中共中央带领全党坚定不移全面从严治党，以制定和落实中央八项规定开局破题，深入推进党风廉政建设和反腐败斗争，打出一套自我革命的“组合拳”，给出了跳出治乱兴衰历史周期率的第二个答案，赢得了人民群众衷心拥护，为党和国家事业发展凝聚起强大正能量。中方愿同白方继续围绕党的建设和反腐败工作加强合作。</w:t>
        <w:br/>
        <w:t>克鲁托伊表示，白方钦佩中国共产党的卓越领导成就和丰富经验，希系统学习借鉴。白总统办公厅愿与中方开展更紧密的交流与合作。</w:t>
        <w:br/>
        <w:t>会见谢尔盖延科时，李希表示，中方愿同白方以诚相待、以信相交，在涉及彼此核心利益和重大关切问题上继续坚定相互支持。中国共产党愿同白各主要政党围绕管党治党、改革完善全球治理等加强交流对话。李希介绍了中国式现代化的科学内涵和核心要义，表示我们对以中国式现代化全面推进强国建设、民族复兴伟业充满信心，愿同白方交流经验、共享机遇，在现代化道路上携手同行。</w:t>
        <w:br/>
        <w:t>谢尔盖延科表示，发展白中全天候全面战略伙伴关系是两国元首作出的战略决策，是白对外政策最重要、最优先的方向之一。两国政治互信牢固，务实合作成果丰硕。中国式现代化的丰富内涵和成功实践令白深受启发和鼓舞，愿学习借鉴、携手同行。</w:t>
        <w:br/>
        <w:t>李希还向胜利纪念碑献花圈，考察中白工业园，同白俄罗斯国立大学孔子学院师生代表互动交流，并出席“一带一路”廉洁建设座谈会。（记者董雪 陈汀）</w:t>
      </w:r>
    </w:p>
    <w:p>
      <w:r>
        <w:t xml:space="preserve">责任编辑：  </w:t>
        <w:br/>
        <w:t xml:space="preserve">         岳永青</w:t>
      </w:r>
    </w:p>
    <w:p>
      <w:r>
        <w:t>网站首页</w:t>
        <w:br/>
        <w:t>&gt;</w:t>
        <w:br/>
        <w:t>图片框</w:t>
      </w:r>
    </w:p>
    <w:p>
      <w:r>
        <w:t>李希对白俄罗斯进行正式友好访问</w:t>
      </w:r>
    </w:p>
    <w:p>
      <w:r>
        <w:t>2025-09-24 16:11 来源：</w:t>
        <w:br/>
        <w:t xml:space="preserve">         新华社</w:t>
      </w:r>
    </w:p>
    <w:p>
      <w:r>
        <w:t>应白俄罗斯总统办公厅邀请，中共中央政治局常委、中央纪委书记李希于9月20日至23日率中共代表团对白俄罗斯进行正式友好访问。这是当地时间9月22日，李希在明斯克会见白俄罗斯总统卢卡申科。新华社记者 李响 摄</w:t>
        <w:br/>
        <w:t>应白俄罗斯总统办公厅邀请，中共中央政治局常委、中央纪委书记李希于9月20日至23日率中共代表团对白俄罗斯进行正式友好访问，在明斯克分别会见白俄罗斯总统卢卡申科、总统办公厅主任克鲁托伊和国民会议代表院主席谢尔盖延科。</w:t>
        <w:br/>
        <w:t>会见卢卡申科时，李希转达习近平主席的亲切问候，表示在两国元首战略引领下，中白关系持续高水平发展。前不久两国元首就中白关系进一步发展作出战略规划，我们愿同白方全面落实好，加大相互支持，坚定捍卫共同利益，深化共建“一带一路”等领域务实合作，坚持正确二战史观，维护战后国际秩序。面对加速演进的百年变局，习近平主席提出全球治理倡议，为全球治理体系改革和建设指明正确方向。中方愿同白方共同践行，在联合国、上合组织等框架内加强协调配合。</w:t>
        <w:br/>
        <w:t>卢卡申科请李希转达对习近平主席的亲切问候，表示不久前我在天津同习主席会晤，就一系列战略领域确定了新的合作方向。白方高度评价双边合作成果，始终做中方最可靠可信的真诚伙伴。白方高度重视研究借鉴习主席的治国理政思想，全面支持并愿积极参与落实习主席提出的全球治理倡议等四大全球倡议，相信这将为推动世界平衡发展作出巨大贡献。</w:t>
        <w:br/>
        <w:t>会见克鲁托伊时，李希表示，中方愿同白总统办公厅保持机制化交往，全面落实好两国元首重要共识，促进各领域合作走深走实。李希介绍了中国共产党深入贯彻中央八项规定精神学习教育、推进党的自我革命等情况，指出以习近平同志为核心的中共中央带领全党坚定不移全面从严治党，以制定和落实中央八项规定开局破题，深入推进党风廉政建设和反腐败斗争，打出一套自我革命的“组合拳”，给出了跳出治乱兴衰历史周期率的第二个答案，赢得了人民群众衷心拥护，为党和国家事业发展凝聚起强大正能量。中方愿同白方继续围绕党的建设和反腐败工作加强合作。</w:t>
        <w:br/>
        <w:t>克鲁托伊表示，白方钦佩中国共产党的卓越领导成就和丰富经验，希系统学习借鉴。白总统办公厅愿与中方开展更紧密的交流与合作。</w:t>
        <w:br/>
        <w:t>会见谢尔盖延科时，李希表示，中方愿同白方以诚相待、以信相交，在涉及彼此核心利益和重大关切问题上继续坚定相互支持。中国共产党愿同白各主要政党围绕管党治党、改革完善全球治理等加强交流对话。李希介绍了中国式现代化的科学内涵和核心要义，表示我们对以中国式现代化全面推进强国建设、民族复兴伟业充满信心，愿同白方交流经验、共享机遇，在现代化道路上携手同行。</w:t>
        <w:br/>
        <w:t>谢尔盖延科表示，发展白中全天候全面战略伙伴关系是两国元首作出的战略决策，是白对外政策最重要、最优先的方向之一。两国政治互信牢固，务实合作成果丰硕。中国式现代化的丰富内涵和成功实践令白深受启发和鼓舞，愿学习借鉴、携手同行。</w:t>
        <w:br/>
        <w:t>李希还向胜利纪念碑献花圈，考察中白工业园，同白俄罗斯国立大学孔子学院师生代表互动交流，并出席“一带一路”廉洁建设座谈会。（记者董雪 陈汀）</w:t>
      </w:r>
    </w:p>
    <w:p>
      <w:r>
        <w:t xml:space="preserve">责任编辑：  </w:t>
        <w:br/>
        <w:t xml:space="preserve">         岳永青</w:t>
      </w:r>
    </w:p>
    <w:p>
      <w:r>
        <w:t>网站首页</w:t>
        <w:br/>
        <w:t>&gt;</w:t>
        <w:br/>
        <w:t>图片框</w:t>
      </w:r>
    </w:p>
    <w:p>
      <w:r>
        <w:t>李希对白俄罗斯进行正式友好访问</w:t>
      </w:r>
    </w:p>
    <w:p>
      <w:r>
        <w:t>2025-09-24 16:11 来源：</w:t>
        <w:br/>
        <w:t xml:space="preserve">         新华社</w:t>
      </w:r>
    </w:p>
    <w:p>
      <w:r>
        <w:t>应白俄罗斯总统办公厅邀请，中共中央政治局常委、中央纪委书记李希于9月20日至23日率中共代表团对白俄罗斯进行正式友好访问。这是当地时间9月22日，李希在明斯克会见白俄罗斯总统卢卡申科。新华社记者 李响 摄</w:t>
        <w:br/>
        <w:t>应白俄罗斯总统办公厅邀请，中共中央政治局常委、中央纪委书记李希于9月20日至23日率中共代表团对白俄罗斯进行正式友好访问，在明斯克分别会见白俄罗斯总统卢卡申科、总统办公厅主任克鲁托伊和国民会议代表院主席谢尔盖延科。</w:t>
        <w:br/>
        <w:t>会见卢卡申科时，李希转达习近平主席的亲切问候，表示在两国元首战略引领下，中白关系持续高水平发展。前不久两国元首就中白关系进一步发展作出战略规划，我们愿同白方全面落实好，加大相互支持，坚定捍卫共同利益，深化共建“一带一路”等领域务实合作，坚持正确二战史观，维护战后国际秩序。面对加速演进的百年变局，习近平主席提出全球治理倡议，为全球治理体系改革和建设指明正确方向。中方愿同白方共同践行，在联合国、上合组织等框架内加强协调配合。</w:t>
        <w:br/>
        <w:t>卢卡申科请李希转达对习近平主席的亲切问候，表示不久前我在天津同习主席会晤，就一系列战略领域确定了新的合作方向。白方高度评价双边合作成果，始终做中方最可靠可信的真诚伙伴。白方高度重视研究借鉴习主席的治国理政思想，全面支持并愿积极参与落实习主席提出的全球治理倡议等四大全球倡议，相信这将为推动世界平衡发展作出巨大贡献。</w:t>
        <w:br/>
        <w:t>会见克鲁托伊时，李希表示，中方愿同白总统办公厅保持机制化交往，全面落实好两国元首重要共识，促进各领域合作走深走实。李希介绍了中国共产党深入贯彻中央八项规定精神学习教育、推进党的自我革命等情况，指出以习近平同志为核心的中共中央带领全党坚定不移全面从严治党，以制定和落实中央八项规定开局破题，深入推进党风廉政建设和反腐败斗争，打出一套自我革命的“组合拳”，给出了跳出治乱兴衰历史周期率的第二个答案，赢得了人民群众衷心拥护，为党和国家事业发展凝聚起强大正能量。中方愿同白方继续围绕党的建设和反腐败工作加强合作。</w:t>
        <w:br/>
        <w:t>克鲁托伊表示，白方钦佩中国共产党的卓越领导成就和丰富经验，希系统学习借鉴。白总统办公厅愿与中方开展更紧密的交流与合作。</w:t>
        <w:br/>
        <w:t>会见谢尔盖延科时，李希表示，中方愿同白方以诚相待、以信相交，在涉及彼此核心利益和重大关切问题上继续坚定相互支持。中国共产党愿同白各主要政党围绕管党治党、改革完善全球治理等加强交流对话。李希介绍了中国式现代化的科学内涵和核心要义，表示我们对以中国式现代化全面推进强国建设、民族复兴伟业充满信心，愿同白方交流经验、共享机遇，在现代化道路上携手同行。</w:t>
        <w:br/>
        <w:t>谢尔盖延科表示，发展白中全天候全面战略伙伴关系是两国元首作出的战略决策，是白对外政策最重要、最优先的方向之一。两国政治互信牢固，务实合作成果丰硕。中国式现代化的丰富内涵和成功实践令白深受启发和鼓舞，愿学习借鉴、携手同行。</w:t>
        <w:br/>
        <w:t>李希还向胜利纪念碑献花圈，考察中白工业园，同白俄罗斯国立大学孔子学院师生代表互动交流，并出席“一带一路”廉洁建设座谈会。（记者董雪 陈汀）</w:t>
      </w:r>
    </w:p>
    <w:p>
      <w:r>
        <w:t xml:space="preserve">责任编辑：  </w:t>
        <w:br/>
        <w:t xml:space="preserve">         岳永青</w:t>
      </w:r>
    </w:p>
    <w:p>
      <w:r>
        <w:t>网站首页</w:t>
        <w:br/>
        <w:t>&gt;</w:t>
        <w:br/>
        <w:t>图片框</w:t>
      </w:r>
    </w:p>
    <w:p>
      <w:r>
        <w:t>网站首页</w:t>
        <w:br/>
        <w:t>&gt;</w:t>
        <w:br/>
        <w:t>图片框</w:t>
      </w:r>
    </w:p>
    <w:p>
      <w:r>
        <w:t>李希对白俄罗斯进行正式友好访问</w:t>
      </w:r>
    </w:p>
    <w:p>
      <w:r>
        <w:t>2025-09-24 16:11 来源：</w:t>
        <w:br/>
        <w:t xml:space="preserve">         新华社</w:t>
      </w:r>
    </w:p>
    <w:p>
      <w:r>
        <w:t>应白俄罗斯总统办公厅邀请，中共中央政治局常委、中央纪委书记李希于9月20日至23日率中共代表团对白俄罗斯进行正式友好访问。这是当地时间9月22日，李希在明斯克会见白俄罗斯总统卢卡申科。新华社记者 李响 摄</w:t>
        <w:br/>
        <w:t>应白俄罗斯总统办公厅邀请，中共中央政治局常委、中央纪委书记李希于9月20日至23日率中共代表团对白俄罗斯进行正式友好访问，在明斯克分别会见白俄罗斯总统卢卡申科、总统办公厅主任克鲁托伊和国民会议代表院主席谢尔盖延科。</w:t>
        <w:br/>
        <w:t>会见卢卡申科时，李希转达习近平主席的亲切问候，表示在两国元首战略引领下，中白关系持续高水平发展。前不久两国元首就中白关系进一步发展作出战略规划，我们愿同白方全面落实好，加大相互支持，坚定捍卫共同利益，深化共建“一带一路”等领域务实合作，坚持正确二战史观，维护战后国际秩序。面对加速演进的百年变局，习近平主席提出全球治理倡议，为全球治理体系改革和建设指明正确方向。中方愿同白方共同践行，在联合国、上合组织等框架内加强协调配合。</w:t>
        <w:br/>
        <w:t>卢卡申科请李希转达对习近平主席的亲切问候，表示不久前我在天津同习主席会晤，就一系列战略领域确定了新的合作方向。白方高度评价双边合作成果，始终做中方最可靠可信的真诚伙伴。白方高度重视研究借鉴习主席的治国理政思想，全面支持并愿积极参与落实习主席提出的全球治理倡议等四大全球倡议，相信这将为推动世界平衡发展作出巨大贡献。</w:t>
        <w:br/>
        <w:t>会见克鲁托伊时，李希表示，中方愿同白总统办公厅保持机制化交往，全面落实好两国元首重要共识，促进各领域合作走深走实。李希介绍了中国共产党深入贯彻中央八项规定精神学习教育、推进党的自我革命等情况，指出以习近平同志为核心的中共中央带领全党坚定不移全面从严治党，以制定和落实中央八项规定开局破题，深入推进党风廉政建设和反腐败斗争，打出一套自我革命的“组合拳”，给出了跳出治乱兴衰历史周期率的第二个答案，赢得了人民群众衷心拥护，为党和国家事业发展凝聚起强大正能量。中方愿同白方继续围绕党的建设和反腐败工作加强合作。</w:t>
        <w:br/>
        <w:t>克鲁托伊表示，白方钦佩中国共产党的卓越领导成就和丰富经验，希系统学习借鉴。白总统办公厅愿与中方开展更紧密的交流与合作。</w:t>
        <w:br/>
        <w:t>会见谢尔盖延科时，李希表示，中方愿同白方以诚相待、以信相交，在涉及彼此核心利益和重大关切问题上继续坚定相互支持。中国共产党愿同白各主要政党围绕管党治党、改革完善全球治理等加强交流对话。李希介绍了中国式现代化的科学内涵和核心要义，表示我们对以中国式现代化全面推进强国建设、民族复兴伟业充满信心，愿同白方交流经验、共享机遇，在现代化道路上携手同行。</w:t>
        <w:br/>
        <w:t>谢尔盖延科表示，发展白中全天候全面战略伙伴关系是两国元首作出的战略决策，是白对外政策最重要、最优先的方向之一。两国政治互信牢固，务实合作成果丰硕。中国式现代化的丰富内涵和成功实践令白深受启发和鼓舞，愿学习借鉴、携手同行。</w:t>
        <w:br/>
        <w:t>李希还向胜利纪念碑献花圈，考察中白工业园，同白俄罗斯国立大学孔子学院师生代表互动交流，并出席“一带一路”廉洁建设座谈会。（记者董雪 陈汀）</w:t>
      </w:r>
    </w:p>
    <w:p>
      <w:r>
        <w:t xml:space="preserve">责任编辑：  </w:t>
        <w:br/>
        <w:t xml:space="preserve">         岳永青</w:t>
      </w:r>
    </w:p>
    <w:p>
      <w:r>
        <w:t>李希对白俄罗斯进行正式友好访问</w:t>
      </w:r>
    </w:p>
    <w:p>
      <w:r>
        <w:t>2025-09-24 16:11 来源：</w:t>
        <w:br/>
        <w:t xml:space="preserve">         新华社</w:t>
      </w:r>
    </w:p>
    <w:p>
      <w:r>
        <w:t>应白俄罗斯总统办公厅邀请，中共中央政治局常委、中央纪委书记李希于9月20日至23日率中共代表团对白俄罗斯进行正式友好访问。这是当地时间9月22日，李希在明斯克会见白俄罗斯总统卢卡申科。新华社记者 李响 摄</w:t>
        <w:br/>
        <w:t>应白俄罗斯总统办公厅邀请，中共中央政治局常委、中央纪委书记李希于9月20日至23日率中共代表团对白俄罗斯进行正式友好访问，在明斯克分别会见白俄罗斯总统卢卡申科、总统办公厅主任克鲁托伊和国民会议代表院主席谢尔盖延科。</w:t>
        <w:br/>
        <w:t>会见卢卡申科时，李希转达习近平主席的亲切问候，表示在两国元首战略引领下，中白关系持续高水平发展。前不久两国元首就中白关系进一步发展作出战略规划，我们愿同白方全面落实好，加大相互支持，坚定捍卫共同利益，深化共建“一带一路”等领域务实合作，坚持正确二战史观，维护战后国际秩序。面对加速演进的百年变局，习近平主席提出全球治理倡议，为全球治理体系改革和建设指明正确方向。中方愿同白方共同践行，在联合国、上合组织等框架内加强协调配合。</w:t>
        <w:br/>
        <w:t>卢卡申科请李希转达对习近平主席的亲切问候，表示不久前我在天津同习主席会晤，就一系列战略领域确定了新的合作方向。白方高度评价双边合作成果，始终做中方最可靠可信的真诚伙伴。白方高度重视研究借鉴习主席的治国理政思想，全面支持并愿积极参与落实习主席提出的全球治理倡议等四大全球倡议，相信这将为推动世界平衡发展作出巨大贡献。</w:t>
        <w:br/>
        <w:t>会见克鲁托伊时，李希表示，中方愿同白总统办公厅保持机制化交往，全面落实好两国元首重要共识，促进各领域合作走深走实。李希介绍了中国共产党深入贯彻中央八项规定精神学习教育、推进党的自我革命等情况，指出以习近平同志为核心的中共中央带领全党坚定不移全面从严治党，以制定和落实中央八项规定开局破题，深入推进党风廉政建设和反腐败斗争，打出一套自我革命的“组合拳”，给出了跳出治乱兴衰历史周期率的第二个答案，赢得了人民群众衷心拥护，为党和国家事业发展凝聚起强大正能量。中方愿同白方继续围绕党的建设和反腐败工作加强合作。</w:t>
        <w:br/>
        <w:t>克鲁托伊表示，白方钦佩中国共产党的卓越领导成就和丰富经验，希系统学习借鉴。白总统办公厅愿与中方开展更紧密的交流与合作。</w:t>
        <w:br/>
        <w:t>会见谢尔盖延科时，李希表示，中方愿同白方以诚相待、以信相交，在涉及彼此核心利益和重大关切问题上继续坚定相互支持。中国共产党愿同白各主要政党围绕管党治党、改革完善全球治理等加强交流对话。李希介绍了中国式现代化的科学内涵和核心要义，表示我们对以中国式现代化全面推进强国建设、民族复兴伟业充满信心，愿同白方交流经验、共享机遇，在现代化道路上携手同行。</w:t>
        <w:br/>
        <w:t>谢尔盖延科表示，发展白中全天候全面战略伙伴关系是两国元首作出的战略决策，是白对外政策最重要、最优先的方向之一。两国政治互信牢固，务实合作成果丰硕。中国式现代化的丰富内涵和成功实践令白深受启发和鼓舞，愿学习借鉴、携手同行。</w:t>
        <w:br/>
        <w:t>李希还向胜利纪念碑献花圈，考察中白工业园，同白俄罗斯国立大学孔子学院师生代表互动交流，并出席“一带一路”廉洁建设座谈会。（记者董雪 陈汀）</w:t>
      </w:r>
    </w:p>
    <w:p>
      <w:r>
        <w:t xml:space="preserve">责任编辑：  </w:t>
        <w:br/>
        <w:t xml:space="preserve">         岳永青</w:t>
      </w:r>
    </w:p>
    <w:p>
      <w:r>
        <w:t>李希对白俄罗斯进行正式友好访问</w:t>
      </w:r>
    </w:p>
    <w:p>
      <w:r>
        <w:t>2025-09-24 16:11 来源：</w:t>
        <w:br/>
        <w:t xml:space="preserve">         新华社</w:t>
      </w:r>
    </w:p>
    <w:p>
      <w:r>
        <w:t>应白俄罗斯总统办公厅邀请，中共中央政治局常委、中央纪委书记李希于9月20日至23日率中共代表团对白俄罗斯进行正式友好访问。这是当地时间9月22日，李希在明斯克会见白俄罗斯总统卢卡申科。新华社记者 李响 摄</w:t>
        <w:br/>
        <w:t>应白俄罗斯总统办公厅邀请，中共中央政治局常委、中央纪委书记李希于9月20日至23日率中共代表团对白俄罗斯进行正式友好访问，在明斯克分别会见白俄罗斯总统卢卡申科、总统办公厅主任克鲁托伊和国民会议代表院主席谢尔盖延科。</w:t>
        <w:br/>
        <w:t>会见卢卡申科时，李希转达习近平主席的亲切问候，表示在两国元首战略引领下，中白关系持续高水平发展。前不久两国元首就中白关系进一步发展作出战略规划，我们愿同白方全面落实好，加大相互支持，坚定捍卫共同利益，深化共建“一带一路”等领域务实合作，坚持正确二战史观，维护战后国际秩序。面对加速演进的百年变局，习近平主席提出全球治理倡议，为全球治理体系改革和建设指明正确方向。中方愿同白方共同践行，在联合国、上合组织等框架内加强协调配合。</w:t>
        <w:br/>
        <w:t>卢卡申科请李希转达对习近平主席的亲切问候，表示不久前我在天津同习主席会晤，就一系列战略领域确定了新的合作方向。白方高度评价双边合作成果，始终做中方最可靠可信的真诚伙伴。白方高度重视研究借鉴习主席的治国理政思想，全面支持并愿积极参与落实习主席提出的全球治理倡议等四大全球倡议，相信这将为推动世界平衡发展作出巨大贡献。</w:t>
        <w:br/>
        <w:t>会见克鲁托伊时，李希表示，中方愿同白总统办公厅保持机制化交往，全面落实好两国元首重要共识，促进各领域合作走深走实。李希介绍了中国共产党深入贯彻中央八项规定精神学习教育、推进党的自我革命等情况，指出以习近平同志为核心的中共中央带领全党坚定不移全面从严治党，以制定和落实中央八项规定开局破题，深入推进党风廉政建设和反腐败斗争，打出一套自我革命的“组合拳”，给出了跳出治乱兴衰历史周期率的第二个答案，赢得了人民群众衷心拥护，为党和国家事业发展凝聚起强大正能量。中方愿同白方继续围绕党的建设和反腐败工作加强合作。</w:t>
        <w:br/>
        <w:t>克鲁托伊表示，白方钦佩中国共产党的卓越领导成就和丰富经验，希系统学习借鉴。白总统办公厅愿与中方开展更紧密的交流与合作。</w:t>
        <w:br/>
        <w:t>会见谢尔盖延科时，李希表示，中方愿同白方以诚相待、以信相交，在涉及彼此核心利益和重大关切问题上继续坚定相互支持。中国共产党愿同白各主要政党围绕管党治党、改革完善全球治理等加强交流对话。李希介绍了中国式现代化的科学内涵和核心要义，表示我们对以中国式现代化全面推进强国建设、民族复兴伟业充满信心，愿同白方交流经验、共享机遇，在现代化道路上携手同行。</w:t>
        <w:br/>
        <w:t>谢尔盖延科表示，发展白中全天候全面战略伙伴关系是两国元首作出的战略决策，是白对外政策最重要、最优先的方向之一。两国政治互信牢固，务实合作成果丰硕。中国式现代化的丰富内涵和成功实践令白深受启发和鼓舞，愿学习借鉴、携手同行。</w:t>
        <w:br/>
        <w:t>李希还向胜利纪念碑献花圈，考察中白工业园，同白俄罗斯国立大学孔子学院师生代表互动交流，并出席“一带一路”廉洁建设座谈会。（记者董雪 陈汀）</w:t>
      </w:r>
    </w:p>
    <w:p>
      <w:r>
        <w:t>应白俄罗斯总统办公厅邀请，中共中央政治局常委、中央纪委书记李希于9月20日至23日率中共代表团对白俄罗斯进行正式友好访问。这是当地时间9月22日，李希在明斯克会见白俄罗斯总统卢卡申科。新华社记者 李响 摄</w:t>
      </w:r>
    </w:p>
    <w:p>
      <w:r>
        <w:t>应白俄罗斯总统办公厅邀请，中共中央政治局常委、中央纪委书记李希于9月20日至23日率中共代表团对白俄罗斯进行正式友好访问，在明斯克分别会见白俄罗斯总统卢卡申科、总统办公厅主任克鲁托伊和国民会议代表院主席谢尔盖延科。</w:t>
      </w:r>
    </w:p>
    <w:p>
      <w:r>
        <w:t>会见卢卡申科时，李希转达习近平主席的亲切问候，表示在两国元首战略引领下，中白关系持续高水平发展。前不久两国元首就中白关系进一步发展作出战略规划，我们愿同白方全面落实好，加大相互支持，坚定捍卫共同利益，深化共建“一带一路”等领域务实合作，坚持正确二战史观，维护战后国际秩序。面对加速演进的百年变局，习近平主席提出全球治理倡议，为全球治理体系改革和建设指明正确方向。中方愿同白方共同践行，在联合国、上合组织等框架内加强协调配合。</w:t>
      </w:r>
    </w:p>
    <w:p>
      <w:r>
        <w:t>卢卡申科请李希转达对习近平主席的亲切问候，表示不久前我在天津同习主席会晤，就一系列战略领域确定了新的合作方向。白方高度评价双边合作成果，始终做中方最可靠可信的真诚伙伴。白方高度重视研究借鉴习主席的治国理政思想，全面支持并愿积极参与落实习主席提出的全球治理倡议等四大全球倡议，相信这将为推动世界平衡发展作出巨大贡献。</w:t>
      </w:r>
    </w:p>
    <w:p>
      <w:r>
        <w:t>会见克鲁托伊时，李希表示，中方愿同白总统办公厅保持机制化交往，全面落实好两国元首重要共识，促进各领域合作走深走实。李希介绍了中国共产党深入贯彻中央八项规定精神学习教育、推进党的自我革命等情况，指出以习近平同志为核心的中共中央带领全党坚定不移全面从严治党，以制定和落实中央八项规定开局破题，深入推进党风廉政建设和反腐败斗争，打出一套自我革命的“组合拳”，给出了跳出治乱兴衰历史周期率的第二个答案，赢得了人民群众衷心拥护，为党和国家事业发展凝聚起强大正能量。中方愿同白方继续围绕党的建设和反腐败工作加强合作。</w:t>
      </w:r>
    </w:p>
    <w:p>
      <w:r>
        <w:t>克鲁托伊表示，白方钦佩中国共产党的卓越领导成就和丰富经验，希系统学习借鉴。白总统办公厅愿与中方开展更紧密的交流与合作。</w:t>
      </w:r>
    </w:p>
    <w:p>
      <w:r>
        <w:t>会见谢尔盖延科时，李希表示，中方愿同白方以诚相待、以信相交，在涉及彼此核心利益和重大关切问题上继续坚定相互支持。中国共产党愿同白各主要政党围绕管党治党、改革完善全球治理等加强交流对话。李希介绍了中国式现代化的科学内涵和核心要义，表示我们对以中国式现代化全面推进强国建设、民族复兴伟业充满信心，愿同白方交流经验、共享机遇，在现代化道路上携手同行。</w:t>
      </w:r>
    </w:p>
    <w:p>
      <w:r>
        <w:t>谢尔盖延科表示，发展白中全天候全面战略伙伴关系是两国元首作出的战略决策，是白对外政策最重要、最优先的方向之一。两国政治互信牢固，务实合作成果丰硕。中国式现代化的丰富内涵和成功实践令白深受启发和鼓舞，愿学习借鉴、携手同行。</w:t>
      </w:r>
    </w:p>
    <w:p>
      <w:r>
        <w:t>李希还向胜利纪念碑献花圈，考察中白工业园，同白俄罗斯国立大学孔子学院师生代表互动交流，并出席“一带一路”廉洁建设座谈会。（记者董雪 陈汀）</w:t>
      </w:r>
    </w:p>
    <w:p>
      <w:r>
        <w:t xml:space="preserve">责任编辑：  </w:t>
        <w:br/>
        <w:t xml:space="preserve">         岳永青</w:t>
      </w:r>
    </w:p>
    <w:p>
      <w:r>
        <w:t>全国纪检监察网站</w:t>
      </w:r>
    </w:p>
    <w:p>
      <w:r>
        <w:t xml:space="preserve">中央纪委国家监委 </w:t>
        <w:br/>
        <w:t xml:space="preserve"> 北京市 </w:t>
        <w:br/>
        <w:t xml:space="preserve"> 天津市 </w:t>
        <w:br/>
        <w:t xml:space="preserve"> 河北省 </w:t>
        <w:br/>
        <w:t xml:space="preserve"> 山西省 </w:t>
        <w:br/>
        <w:t xml:space="preserve"> 内蒙古自治区 </w:t>
        <w:br/>
        <w:t xml:space="preserve"> 辽宁省 </w:t>
        <w:br/>
        <w:t xml:space="preserve"> 吉林省 </w:t>
        <w:br/>
        <w:t xml:space="preserve"> 黑龙江省 </w:t>
        <w:br/>
        <w:t xml:space="preserve"> 上海市 </w:t>
        <w:br/>
        <w:t xml:space="preserve"> 江苏省 </w:t>
        <w:br/>
        <w:t xml:space="preserve"> 浙江省 </w:t>
        <w:br/>
        <w:t xml:space="preserve"> 安徽省 </w:t>
        <w:br/>
        <w:t xml:space="preserve"> 福建省 </w:t>
        <w:br/>
        <w:t xml:space="preserve"> 江西省 </w:t>
        <w:br/>
        <w:t xml:space="preserve"> 山东省 </w:t>
        <w:br/>
        <w:t xml:space="preserve"> 河南省 </w:t>
        <w:br/>
        <w:t xml:space="preserve"> 湖北省 </w:t>
        <w:br/>
        <w:t xml:space="preserve"> 湖南省 </w:t>
        <w:br/>
        <w:t xml:space="preserve"> 广东省 </w:t>
        <w:br/>
        <w:t xml:space="preserve"> 广西壮族自治区 </w:t>
        <w:br/>
        <w:t xml:space="preserve"> 海南省 </w:t>
        <w:br/>
        <w:t xml:space="preserve"> 重庆市 </w:t>
        <w:br/>
        <w:t xml:space="preserve"> 四川省 </w:t>
        <w:br/>
        <w:t xml:space="preserve"> 贵州省 </w:t>
        <w:br/>
        <w:t xml:space="preserve"> 云南省 </w:t>
        <w:br/>
        <w:t xml:space="preserve"> 西藏自治区 </w:t>
        <w:br/>
        <w:t xml:space="preserve"> 陕西省 </w:t>
        <w:br/>
        <w:t xml:space="preserve"> 甘肃省 </w:t>
        <w:br/>
        <w:t xml:space="preserve"> 青海省 </w:t>
        <w:br/>
        <w:t xml:space="preserve"> 宁夏回族自治区 </w:t>
        <w:br/>
        <w:t xml:space="preserve"> 新疆维吾尔自治区 </w:t>
        <w:br/>
        <w:t xml:space="preserve"> 新疆生产建设兵团</w:t>
      </w:r>
    </w:p>
    <w:p>
      <w:r>
        <w:t>河南省政府网站</w:t>
      </w:r>
    </w:p>
    <w:p>
      <w:r>
        <w:t xml:space="preserve">河南省人民政府 </w:t>
        <w:br/>
        <w:t xml:space="preserve"> 省发展改革委 </w:t>
        <w:br/>
        <w:t xml:space="preserve"> 省教育厅 </w:t>
        <w:br/>
        <w:t xml:space="preserve"> 省科技厅 </w:t>
        <w:br/>
        <w:t xml:space="preserve"> 省工业和信息化厅 </w:t>
        <w:br/>
        <w:t xml:space="preserve"> 省民族宗教委 </w:t>
        <w:br/>
        <w:t xml:space="preserve"> 省公安厅 </w:t>
        <w:br/>
        <w:t xml:space="preserve"> 省民政厅 </w:t>
        <w:br/>
        <w:t xml:space="preserve"> 省司法厅 </w:t>
        <w:br/>
        <w:t xml:space="preserve"> 省财政厅 </w:t>
        <w:br/>
        <w:t xml:space="preserve"> 省人力资源社会保障厅 </w:t>
        <w:br/>
        <w:t xml:space="preserve"> 省自然资源厅 </w:t>
        <w:br/>
        <w:t xml:space="preserve"> 省生态环境厅 </w:t>
        <w:br/>
        <w:t xml:space="preserve"> 省住房城乡建设厅 </w:t>
        <w:br/>
        <w:t xml:space="preserve"> 省交通运输厅 </w:t>
        <w:br/>
        <w:t xml:space="preserve"> 省水利厅 </w:t>
        <w:br/>
        <w:t xml:space="preserve"> 省农业农村厅 </w:t>
        <w:br/>
        <w:t xml:space="preserve"> 省林业局 </w:t>
        <w:br/>
        <w:t xml:space="preserve"> 省商务厅 </w:t>
        <w:br/>
        <w:t xml:space="preserve"> 省文化和旅游厅 </w:t>
        <w:br/>
        <w:t xml:space="preserve"> 省卫生健康委 </w:t>
        <w:br/>
        <w:t xml:space="preserve"> 省退役军人厅 </w:t>
        <w:br/>
        <w:t xml:space="preserve"> 省应急厅 </w:t>
        <w:br/>
        <w:t xml:space="preserve"> 省审计厅 </w:t>
        <w:br/>
        <w:t xml:space="preserve"> 省政府国资委 </w:t>
        <w:br/>
        <w:t xml:space="preserve"> 省市场监管局 </w:t>
        <w:br/>
        <w:t xml:space="preserve"> 省广电局 </w:t>
        <w:br/>
        <w:t xml:space="preserve"> 省体育局 </w:t>
        <w:br/>
        <w:t xml:space="preserve"> 省统计局 </w:t>
        <w:br/>
        <w:t xml:space="preserve"> 省粮食和储备局 </w:t>
        <w:br/>
        <w:t xml:space="preserve"> 省医保局 </w:t>
        <w:br/>
        <w:t xml:space="preserve"> 省事管局 </w:t>
        <w:br/>
        <w:t xml:space="preserve"> 省人防办 </w:t>
        <w:br/>
        <w:t xml:space="preserve"> 省地方金融监管局 </w:t>
        <w:br/>
        <w:t xml:space="preserve"> 省政府研究室 </w:t>
        <w:br/>
        <w:t xml:space="preserve"> 省扶贫办 </w:t>
        <w:br/>
        <w:t xml:space="preserve"> 省信访局 </w:t>
        <w:br/>
        <w:t xml:space="preserve"> 省大数据局 </w:t>
        <w:br/>
        <w:t xml:space="preserve"> 省能源局 </w:t>
        <w:br/>
        <w:t xml:space="preserve"> 省监狱管理局 </w:t>
        <w:br/>
        <w:t xml:space="preserve"> 省文物局</w:t>
      </w:r>
    </w:p>
    <w:p>
      <w:r>
        <w:t>省辖市纪委监委网站</w:t>
      </w:r>
    </w:p>
    <w:p>
      <w:r>
        <w:t xml:space="preserve">郑州市 </w:t>
        <w:br/>
        <w:t xml:space="preserve"> 开封市 </w:t>
        <w:br/>
        <w:t xml:space="preserve"> 洛阳市 </w:t>
        <w:br/>
        <w:t xml:space="preserve"> 平顶山市 </w:t>
        <w:br/>
        <w:t xml:space="preserve"> 安阳市 </w:t>
        <w:br/>
        <w:t xml:space="preserve"> 鹤壁市 </w:t>
        <w:br/>
        <w:t xml:space="preserve"> 新乡市 </w:t>
        <w:br/>
        <w:t xml:space="preserve"> 焦作市 </w:t>
        <w:br/>
        <w:t xml:space="preserve"> 濮阳市 </w:t>
        <w:br/>
        <w:t xml:space="preserve"> 许昌市 </w:t>
        <w:br/>
        <w:t xml:space="preserve"> 漯河市 </w:t>
        <w:br/>
        <w:t xml:space="preserve"> 三门峡市 </w:t>
        <w:br/>
        <w:t xml:space="preserve"> 南阳市 </w:t>
        <w:br/>
        <w:t xml:space="preserve"> 商丘市 </w:t>
        <w:br/>
        <w:t xml:space="preserve"> 信阳市 </w:t>
        <w:br/>
        <w:t xml:space="preserve"> 周口市 </w:t>
        <w:br/>
        <w:t xml:space="preserve"> 驻马店市 </w:t>
        <w:br/>
        <w:t xml:space="preserve"> 济源市 </w:t>
        <w:br/>
        <w:t xml:space="preserve"> 航空港区</w:t>
      </w:r>
    </w:p>
    <w:p>
      <w:r>
        <w:t>常用网站</w:t>
      </w:r>
    </w:p>
    <w:p>
      <w:r>
        <w:t xml:space="preserve">中国政府网 </w:t>
        <w:br/>
        <w:t xml:space="preserve"> 人民网 </w:t>
        <w:br/>
        <w:t xml:space="preserve"> 新华网 </w:t>
        <w:br/>
        <w:t xml:space="preserve"> 光明网 </w:t>
        <w:br/>
        <w:t xml:space="preserve"> 央视网 </w:t>
        <w:br/>
        <w:t xml:space="preserve"> 搜狐网 </w:t>
        <w:br/>
        <w:t xml:space="preserve"> 新浪网 </w:t>
        <w:br/>
        <w:t xml:space="preserve"> 凤凰网 </w:t>
        <w:br/>
        <w:t xml:space="preserve"> 大河网 </w:t>
        <w:br/>
        <w:t xml:space="preserve"> 百度 </w:t>
        <w:br/>
        <w:t xml:space="preserve"> 腾讯网 </w:t>
        <w:br/>
        <w:t xml:space="preserve"> 河南省委党校 </w:t>
        <w:br/>
        <w:t xml:space="preserve"> 河南省社会科学院 </w:t>
        <w:br/>
        <w:t xml:space="preserve"> 河南省科学院</w:t>
      </w:r>
    </w:p>
    <w:p>
      <w:r>
        <w:t>Copyright 2014-2023 www.hnsjw.gov.cn All Rights Reserved</w:t>
        <w:br/>
        <w:t>版权所有：中共河南省纪律检查委员会　　河南省监察委员会</w:t>
        <w:br/>
        <w:t>浏览人次：　　备案序号：豫ICP备2022015158号-1</w:t>
      </w:r>
    </w:p>
    <w:p>
      <w:r>
        <w:t>全国纪检监察网站</w:t>
      </w:r>
    </w:p>
    <w:p>
      <w:r>
        <w:t xml:space="preserve">中央纪委国家监委 </w:t>
        <w:br/>
        <w:t xml:space="preserve"> 北京市 </w:t>
        <w:br/>
        <w:t xml:space="preserve"> 天津市 </w:t>
        <w:br/>
        <w:t xml:space="preserve"> 河北省 </w:t>
        <w:br/>
        <w:t xml:space="preserve"> 山西省 </w:t>
        <w:br/>
        <w:t xml:space="preserve"> 内蒙古自治区 </w:t>
        <w:br/>
        <w:t xml:space="preserve"> 辽宁省 </w:t>
        <w:br/>
        <w:t xml:space="preserve"> 吉林省 </w:t>
        <w:br/>
        <w:t xml:space="preserve"> 黑龙江省 </w:t>
        <w:br/>
        <w:t xml:space="preserve"> 上海市 </w:t>
        <w:br/>
        <w:t xml:space="preserve"> 江苏省 </w:t>
        <w:br/>
        <w:t xml:space="preserve"> 浙江省 </w:t>
        <w:br/>
        <w:t xml:space="preserve"> 安徽省 </w:t>
        <w:br/>
        <w:t xml:space="preserve"> 福建省 </w:t>
        <w:br/>
        <w:t xml:space="preserve"> 江西省 </w:t>
        <w:br/>
        <w:t xml:space="preserve"> 山东省 </w:t>
        <w:br/>
        <w:t xml:space="preserve"> 河南省 </w:t>
        <w:br/>
        <w:t xml:space="preserve"> 湖北省 </w:t>
        <w:br/>
        <w:t xml:space="preserve"> 湖南省 </w:t>
        <w:br/>
        <w:t xml:space="preserve"> 广东省 </w:t>
        <w:br/>
        <w:t xml:space="preserve"> 广西壮族自治区 </w:t>
        <w:br/>
        <w:t xml:space="preserve"> 海南省 </w:t>
        <w:br/>
        <w:t xml:space="preserve"> 重庆市 </w:t>
        <w:br/>
        <w:t xml:space="preserve"> 四川省 </w:t>
        <w:br/>
        <w:t xml:space="preserve"> 贵州省 </w:t>
        <w:br/>
        <w:t xml:space="preserve"> 云南省 </w:t>
        <w:br/>
        <w:t xml:space="preserve"> 西藏自治区 </w:t>
        <w:br/>
        <w:t xml:space="preserve"> 陕西省 </w:t>
        <w:br/>
        <w:t xml:space="preserve"> 甘肃省 </w:t>
        <w:br/>
        <w:t xml:space="preserve"> 青海省 </w:t>
        <w:br/>
        <w:t xml:space="preserve"> 宁夏回族自治区 </w:t>
        <w:br/>
        <w:t xml:space="preserve"> 新疆维吾尔自治区 </w:t>
        <w:br/>
        <w:t xml:space="preserve"> 新疆生产建设兵团</w:t>
      </w:r>
    </w:p>
    <w:p>
      <w:r>
        <w:t>河南省政府网站</w:t>
      </w:r>
    </w:p>
    <w:p>
      <w:r>
        <w:t xml:space="preserve">河南省人民政府 </w:t>
        <w:br/>
        <w:t xml:space="preserve"> 省发展改革委 </w:t>
        <w:br/>
        <w:t xml:space="preserve"> 省教育厅 </w:t>
        <w:br/>
        <w:t xml:space="preserve"> 省科技厅 </w:t>
        <w:br/>
        <w:t xml:space="preserve"> 省工业和信息化厅 </w:t>
        <w:br/>
        <w:t xml:space="preserve"> 省民族宗教委 </w:t>
        <w:br/>
        <w:t xml:space="preserve"> 省公安厅 </w:t>
        <w:br/>
        <w:t xml:space="preserve"> 省民政厅 </w:t>
        <w:br/>
        <w:t xml:space="preserve"> 省司法厅 </w:t>
        <w:br/>
        <w:t xml:space="preserve"> 省财政厅 </w:t>
        <w:br/>
        <w:t xml:space="preserve"> 省人力资源社会保障厅 </w:t>
        <w:br/>
        <w:t xml:space="preserve"> 省自然资源厅 </w:t>
        <w:br/>
        <w:t xml:space="preserve"> 省生态环境厅 </w:t>
        <w:br/>
        <w:t xml:space="preserve"> 省住房城乡建设厅 </w:t>
        <w:br/>
        <w:t xml:space="preserve"> 省交通运输厅 </w:t>
        <w:br/>
        <w:t xml:space="preserve"> 省水利厅 </w:t>
        <w:br/>
        <w:t xml:space="preserve"> 省农业农村厅 </w:t>
        <w:br/>
        <w:t xml:space="preserve"> 省林业局 </w:t>
        <w:br/>
        <w:t xml:space="preserve"> 省商务厅 </w:t>
        <w:br/>
        <w:t xml:space="preserve"> 省文化和旅游厅 </w:t>
        <w:br/>
        <w:t xml:space="preserve"> 省卫生健康委 </w:t>
        <w:br/>
        <w:t xml:space="preserve"> 省退役军人厅 </w:t>
        <w:br/>
        <w:t xml:space="preserve"> 省应急厅 </w:t>
        <w:br/>
        <w:t xml:space="preserve"> 省审计厅 </w:t>
        <w:br/>
        <w:t xml:space="preserve"> 省政府国资委 </w:t>
        <w:br/>
        <w:t xml:space="preserve"> 省市场监管局 </w:t>
        <w:br/>
        <w:t xml:space="preserve"> 省广电局 </w:t>
        <w:br/>
        <w:t xml:space="preserve"> 省体育局 </w:t>
        <w:br/>
        <w:t xml:space="preserve"> 省统计局 </w:t>
        <w:br/>
        <w:t xml:space="preserve"> 省粮食和储备局 </w:t>
        <w:br/>
        <w:t xml:space="preserve"> 省医保局 </w:t>
        <w:br/>
        <w:t xml:space="preserve"> 省事管局 </w:t>
        <w:br/>
        <w:t xml:space="preserve"> 省人防办 </w:t>
        <w:br/>
        <w:t xml:space="preserve"> 省地方金融监管局 </w:t>
        <w:br/>
        <w:t xml:space="preserve"> 省政府研究室 </w:t>
        <w:br/>
        <w:t xml:space="preserve"> 省扶贫办 </w:t>
        <w:br/>
        <w:t xml:space="preserve"> 省信访局 </w:t>
        <w:br/>
        <w:t xml:space="preserve"> 省大数据局 </w:t>
        <w:br/>
        <w:t xml:space="preserve"> 省能源局 </w:t>
        <w:br/>
        <w:t xml:space="preserve"> 省监狱管理局 </w:t>
        <w:br/>
        <w:t xml:space="preserve"> 省文物局</w:t>
      </w:r>
    </w:p>
    <w:p>
      <w:r>
        <w:t>省辖市纪委监委网站</w:t>
      </w:r>
    </w:p>
    <w:p>
      <w:r>
        <w:t xml:space="preserve">郑州市 </w:t>
        <w:br/>
        <w:t xml:space="preserve"> 开封市 </w:t>
        <w:br/>
        <w:t xml:space="preserve"> 洛阳市 </w:t>
        <w:br/>
        <w:t xml:space="preserve"> 平顶山市 </w:t>
        <w:br/>
        <w:t xml:space="preserve"> 安阳市 </w:t>
        <w:br/>
        <w:t xml:space="preserve"> 鹤壁市 </w:t>
        <w:br/>
        <w:t xml:space="preserve"> 新乡市 </w:t>
        <w:br/>
        <w:t xml:space="preserve"> 焦作市 </w:t>
        <w:br/>
        <w:t xml:space="preserve"> 濮阳市 </w:t>
        <w:br/>
        <w:t xml:space="preserve"> 许昌市 </w:t>
        <w:br/>
        <w:t xml:space="preserve"> 漯河市 </w:t>
        <w:br/>
        <w:t xml:space="preserve"> 三门峡市 </w:t>
        <w:br/>
        <w:t xml:space="preserve"> 南阳市 </w:t>
        <w:br/>
        <w:t xml:space="preserve"> 商丘市 </w:t>
        <w:br/>
        <w:t xml:space="preserve"> 信阳市 </w:t>
        <w:br/>
        <w:t xml:space="preserve"> 周口市 </w:t>
        <w:br/>
        <w:t xml:space="preserve"> 驻马店市 </w:t>
        <w:br/>
        <w:t xml:space="preserve"> 济源市 </w:t>
        <w:br/>
        <w:t xml:space="preserve"> 航空港区</w:t>
      </w:r>
    </w:p>
    <w:p>
      <w:r>
        <w:t>常用网站</w:t>
      </w:r>
    </w:p>
    <w:p>
      <w:r>
        <w:t xml:space="preserve">中国政府网 </w:t>
        <w:br/>
        <w:t xml:space="preserve"> 人民网 </w:t>
        <w:br/>
        <w:t xml:space="preserve"> 新华网 </w:t>
        <w:br/>
        <w:t xml:space="preserve"> 光明网 </w:t>
        <w:br/>
        <w:t xml:space="preserve"> 央视网 </w:t>
        <w:br/>
        <w:t xml:space="preserve"> 搜狐网 </w:t>
        <w:br/>
        <w:t xml:space="preserve"> 新浪网 </w:t>
        <w:br/>
        <w:t xml:space="preserve"> 凤凰网 </w:t>
        <w:br/>
        <w:t xml:space="preserve"> 大河网 </w:t>
        <w:br/>
        <w:t xml:space="preserve"> 百度 </w:t>
        <w:br/>
        <w:t xml:space="preserve"> 腾讯网 </w:t>
        <w:br/>
        <w:t xml:space="preserve"> 河南省委党校 </w:t>
        <w:br/>
        <w:t xml:space="preserve"> 河南省社会科学院 </w:t>
        <w:br/>
        <w:t xml:space="preserve"> 河南省科学院</w:t>
      </w:r>
    </w:p>
    <w:p>
      <w:r>
        <w:t>Copyright 2014-2023 www.hnsjw.gov.cn All Rights Reserved</w:t>
        <w:br/>
        <w:t>版权所有：中共河南省纪律检查委员会　　河南省监察委员会</w:t>
        <w:br/>
        <w:t>浏览人次：　　备案序号：豫ICP备2022015158号-1</w:t>
      </w:r>
    </w:p>
    <w:p>
      <w:r>
        <w:t>全国纪检监察网站</w:t>
      </w:r>
    </w:p>
    <w:p>
      <w:r>
        <w:t xml:space="preserve">中央纪委国家监委 </w:t>
        <w:br/>
        <w:t xml:space="preserve"> 北京市 </w:t>
        <w:br/>
        <w:t xml:space="preserve"> 天津市 </w:t>
        <w:br/>
        <w:t xml:space="preserve"> 河北省 </w:t>
        <w:br/>
        <w:t xml:space="preserve"> 山西省 </w:t>
        <w:br/>
        <w:t xml:space="preserve"> 内蒙古自治区 </w:t>
        <w:br/>
        <w:t xml:space="preserve"> 辽宁省 </w:t>
        <w:br/>
        <w:t xml:space="preserve"> 吉林省 </w:t>
        <w:br/>
        <w:t xml:space="preserve"> 黑龙江省 </w:t>
        <w:br/>
        <w:t xml:space="preserve"> 上海市 </w:t>
        <w:br/>
        <w:t xml:space="preserve"> 江苏省 </w:t>
        <w:br/>
        <w:t xml:space="preserve"> 浙江省 </w:t>
        <w:br/>
        <w:t xml:space="preserve"> 安徽省 </w:t>
        <w:br/>
        <w:t xml:space="preserve"> 福建省 </w:t>
        <w:br/>
        <w:t xml:space="preserve"> 江西省 </w:t>
        <w:br/>
        <w:t xml:space="preserve"> 山东省 </w:t>
        <w:br/>
        <w:t xml:space="preserve"> 河南省 </w:t>
        <w:br/>
        <w:t xml:space="preserve"> 湖北省 </w:t>
        <w:br/>
        <w:t xml:space="preserve"> 湖南省 </w:t>
        <w:br/>
        <w:t xml:space="preserve"> 广东省 </w:t>
        <w:br/>
        <w:t xml:space="preserve"> 广西壮族自治区 </w:t>
        <w:br/>
        <w:t xml:space="preserve"> 海南省 </w:t>
        <w:br/>
        <w:t xml:space="preserve"> 重庆市 </w:t>
        <w:br/>
        <w:t xml:space="preserve"> 四川省 </w:t>
        <w:br/>
        <w:t xml:space="preserve"> 贵州省 </w:t>
        <w:br/>
        <w:t xml:space="preserve"> 云南省 </w:t>
        <w:br/>
        <w:t xml:space="preserve"> 西藏自治区 </w:t>
        <w:br/>
        <w:t xml:space="preserve"> 陕西省 </w:t>
        <w:br/>
        <w:t xml:space="preserve"> 甘肃省 </w:t>
        <w:br/>
        <w:t xml:space="preserve"> 青海省 </w:t>
        <w:br/>
        <w:t xml:space="preserve"> 宁夏回族自治区 </w:t>
        <w:br/>
        <w:t xml:space="preserve"> 新疆维吾尔自治区 </w:t>
        <w:br/>
        <w:t xml:space="preserve"> 新疆生产建设兵团</w:t>
      </w:r>
    </w:p>
    <w:p>
      <w:r>
        <w:t>河南省政府网站</w:t>
      </w:r>
    </w:p>
    <w:p>
      <w:r>
        <w:t xml:space="preserve">河南省人民政府 </w:t>
        <w:br/>
        <w:t xml:space="preserve"> 省发展改革委 </w:t>
        <w:br/>
        <w:t xml:space="preserve"> 省教育厅 </w:t>
        <w:br/>
        <w:t xml:space="preserve"> 省科技厅 </w:t>
        <w:br/>
        <w:t xml:space="preserve"> 省工业和信息化厅 </w:t>
        <w:br/>
        <w:t xml:space="preserve"> 省民族宗教委 </w:t>
        <w:br/>
        <w:t xml:space="preserve"> 省公安厅 </w:t>
        <w:br/>
        <w:t xml:space="preserve"> 省民政厅 </w:t>
        <w:br/>
        <w:t xml:space="preserve"> 省司法厅 </w:t>
        <w:br/>
        <w:t xml:space="preserve"> 省财政厅 </w:t>
        <w:br/>
        <w:t xml:space="preserve"> 省人力资源社会保障厅 </w:t>
        <w:br/>
        <w:t xml:space="preserve"> 省自然资源厅 </w:t>
        <w:br/>
        <w:t xml:space="preserve"> 省生态环境厅 </w:t>
        <w:br/>
        <w:t xml:space="preserve"> 省住房城乡建设厅 </w:t>
        <w:br/>
        <w:t xml:space="preserve"> 省交通运输厅 </w:t>
        <w:br/>
        <w:t xml:space="preserve"> 省水利厅 </w:t>
        <w:br/>
        <w:t xml:space="preserve"> 省农业农村厅 </w:t>
        <w:br/>
        <w:t xml:space="preserve"> 省林业局 </w:t>
        <w:br/>
        <w:t xml:space="preserve"> 省商务厅 </w:t>
        <w:br/>
        <w:t xml:space="preserve"> 省文化和旅游厅 </w:t>
        <w:br/>
        <w:t xml:space="preserve"> 省卫生健康委 </w:t>
        <w:br/>
        <w:t xml:space="preserve"> 省退役军人厅 </w:t>
        <w:br/>
        <w:t xml:space="preserve"> 省应急厅 </w:t>
        <w:br/>
        <w:t xml:space="preserve"> 省审计厅 </w:t>
        <w:br/>
        <w:t xml:space="preserve"> 省政府国资委 </w:t>
        <w:br/>
        <w:t xml:space="preserve"> 省市场监管局 </w:t>
        <w:br/>
        <w:t xml:space="preserve"> 省广电局 </w:t>
        <w:br/>
        <w:t xml:space="preserve"> 省体育局 </w:t>
        <w:br/>
        <w:t xml:space="preserve"> 省统计局 </w:t>
        <w:br/>
        <w:t xml:space="preserve"> 省粮食和储备局 </w:t>
        <w:br/>
        <w:t xml:space="preserve"> 省医保局 </w:t>
        <w:br/>
        <w:t xml:space="preserve"> 省事管局 </w:t>
        <w:br/>
        <w:t xml:space="preserve"> 省人防办 </w:t>
        <w:br/>
        <w:t xml:space="preserve"> 省地方金融监管局 </w:t>
        <w:br/>
        <w:t xml:space="preserve"> 省政府研究室 </w:t>
        <w:br/>
        <w:t xml:space="preserve"> 省扶贫办 </w:t>
        <w:br/>
        <w:t xml:space="preserve"> 省信访局 </w:t>
        <w:br/>
        <w:t xml:space="preserve"> 省大数据局 </w:t>
        <w:br/>
        <w:t xml:space="preserve"> 省能源局 </w:t>
        <w:br/>
        <w:t xml:space="preserve"> 省监狱管理局 </w:t>
        <w:br/>
        <w:t xml:space="preserve"> 省文物局</w:t>
      </w:r>
    </w:p>
    <w:p>
      <w:r>
        <w:t>省辖市纪委监委网站</w:t>
      </w:r>
    </w:p>
    <w:p>
      <w:r>
        <w:t xml:space="preserve">郑州市 </w:t>
        <w:br/>
        <w:t xml:space="preserve"> 开封市 </w:t>
        <w:br/>
        <w:t xml:space="preserve"> 洛阳市 </w:t>
        <w:br/>
        <w:t xml:space="preserve"> 平顶山市 </w:t>
        <w:br/>
        <w:t xml:space="preserve"> 安阳市 </w:t>
        <w:br/>
        <w:t xml:space="preserve"> 鹤壁市 </w:t>
        <w:br/>
        <w:t xml:space="preserve"> 新乡市 </w:t>
        <w:br/>
        <w:t xml:space="preserve"> 焦作市 </w:t>
        <w:br/>
        <w:t xml:space="preserve"> 濮阳市 </w:t>
        <w:br/>
        <w:t xml:space="preserve"> 许昌市 </w:t>
        <w:br/>
        <w:t xml:space="preserve"> 漯河市 </w:t>
        <w:br/>
        <w:t xml:space="preserve"> 三门峡市 </w:t>
        <w:br/>
        <w:t xml:space="preserve"> 南阳市 </w:t>
        <w:br/>
        <w:t xml:space="preserve"> 商丘市 </w:t>
        <w:br/>
        <w:t xml:space="preserve"> 信阳市 </w:t>
        <w:br/>
        <w:t xml:space="preserve"> 周口市 </w:t>
        <w:br/>
        <w:t xml:space="preserve"> 驻马店市 </w:t>
        <w:br/>
        <w:t xml:space="preserve"> 济源市 </w:t>
        <w:br/>
        <w:t xml:space="preserve"> 航空港区</w:t>
      </w:r>
    </w:p>
    <w:p>
      <w:r>
        <w:t>常用网站</w:t>
      </w:r>
    </w:p>
    <w:p>
      <w:r>
        <w:t xml:space="preserve">中国政府网 </w:t>
        <w:br/>
        <w:t xml:space="preserve"> 人民网 </w:t>
        <w:br/>
        <w:t xml:space="preserve"> 新华网 </w:t>
        <w:br/>
        <w:t xml:space="preserve"> 光明网 </w:t>
        <w:br/>
        <w:t xml:space="preserve"> 央视网 </w:t>
        <w:br/>
        <w:t xml:space="preserve"> 搜狐网 </w:t>
        <w:br/>
        <w:t xml:space="preserve"> 新浪网 </w:t>
        <w:br/>
        <w:t xml:space="preserve"> 凤凰网 </w:t>
        <w:br/>
        <w:t xml:space="preserve"> 大河网 </w:t>
        <w:br/>
        <w:t xml:space="preserve"> 百度 </w:t>
        <w:br/>
        <w:t xml:space="preserve"> 腾讯网 </w:t>
        <w:br/>
        <w:t xml:space="preserve"> 河南省委党校 </w:t>
        <w:br/>
        <w:t xml:space="preserve"> 河南省社会科学院 </w:t>
        <w:br/>
        <w:t xml:space="preserve"> 河南省科学院</w:t>
      </w:r>
    </w:p>
    <w:p>
      <w:r>
        <w:t>Copyright 2014-2023 www.hnsjw.gov.cn All Rights Reserved</w:t>
        <w:br/>
        <w:t>版权所有：中共河南省纪律检查委员会　　河南省监察委员会</w:t>
        <w:br/>
        <w:t>浏览人次：　　备案序号：豫ICP备2022015158号-1</w:t>
      </w:r>
    </w:p>
    <w:p>
      <w:r>
        <w:t>全国纪检监察网站</w:t>
      </w:r>
    </w:p>
    <w:p>
      <w:r>
        <w:t xml:space="preserve">中央纪委国家监委 </w:t>
        <w:br/>
        <w:t xml:space="preserve"> 北京市 </w:t>
        <w:br/>
        <w:t xml:space="preserve"> 天津市 </w:t>
        <w:br/>
        <w:t xml:space="preserve"> 河北省 </w:t>
        <w:br/>
        <w:t xml:space="preserve"> 山西省 </w:t>
        <w:br/>
        <w:t xml:space="preserve"> 内蒙古自治区 </w:t>
        <w:br/>
        <w:t xml:space="preserve"> 辽宁省 </w:t>
        <w:br/>
        <w:t xml:space="preserve"> 吉林省 </w:t>
        <w:br/>
        <w:t xml:space="preserve"> 黑龙江省 </w:t>
        <w:br/>
        <w:t xml:space="preserve"> 上海市 </w:t>
        <w:br/>
        <w:t xml:space="preserve"> 江苏省 </w:t>
        <w:br/>
        <w:t xml:space="preserve"> 浙江省 </w:t>
        <w:br/>
        <w:t xml:space="preserve"> 安徽省 </w:t>
        <w:br/>
        <w:t xml:space="preserve"> 福建省 </w:t>
        <w:br/>
        <w:t xml:space="preserve"> 江西省 </w:t>
        <w:br/>
        <w:t xml:space="preserve"> 山东省 </w:t>
        <w:br/>
        <w:t xml:space="preserve"> 河南省 </w:t>
        <w:br/>
        <w:t xml:space="preserve"> 湖北省 </w:t>
        <w:br/>
        <w:t xml:space="preserve"> 湖南省 </w:t>
        <w:br/>
        <w:t xml:space="preserve"> 广东省 </w:t>
        <w:br/>
        <w:t xml:space="preserve"> 广西壮族自治区 </w:t>
        <w:br/>
        <w:t xml:space="preserve"> 海南省 </w:t>
        <w:br/>
        <w:t xml:space="preserve"> 重庆市 </w:t>
        <w:br/>
        <w:t xml:space="preserve"> 四川省 </w:t>
        <w:br/>
        <w:t xml:space="preserve"> 贵州省 </w:t>
        <w:br/>
        <w:t xml:space="preserve"> 云南省 </w:t>
        <w:br/>
        <w:t xml:space="preserve"> 西藏自治区 </w:t>
        <w:br/>
        <w:t xml:space="preserve"> 陕西省 </w:t>
        <w:br/>
        <w:t xml:space="preserve"> 甘肃省 </w:t>
        <w:br/>
        <w:t xml:space="preserve"> 青海省 </w:t>
        <w:br/>
        <w:t xml:space="preserve"> 宁夏回族自治区 </w:t>
        <w:br/>
        <w:t xml:space="preserve"> 新疆维吾尔自治区 </w:t>
        <w:br/>
        <w:t xml:space="preserve"> 新疆生产建设兵团</w:t>
      </w:r>
    </w:p>
    <w:p>
      <w:r>
        <w:t>河南省政府网站</w:t>
      </w:r>
    </w:p>
    <w:p>
      <w:r>
        <w:t xml:space="preserve">河南省人民政府 </w:t>
        <w:br/>
        <w:t xml:space="preserve"> 省发展改革委 </w:t>
        <w:br/>
        <w:t xml:space="preserve"> 省教育厅 </w:t>
        <w:br/>
        <w:t xml:space="preserve"> 省科技厅 </w:t>
        <w:br/>
        <w:t xml:space="preserve"> 省工业和信息化厅 </w:t>
        <w:br/>
        <w:t xml:space="preserve"> 省民族宗教委 </w:t>
        <w:br/>
        <w:t xml:space="preserve"> 省公安厅 </w:t>
        <w:br/>
        <w:t xml:space="preserve"> 省民政厅 </w:t>
        <w:br/>
        <w:t xml:space="preserve"> 省司法厅 </w:t>
        <w:br/>
        <w:t xml:space="preserve"> 省财政厅 </w:t>
        <w:br/>
        <w:t xml:space="preserve"> 省人力资源社会保障厅 </w:t>
        <w:br/>
        <w:t xml:space="preserve"> 省自然资源厅 </w:t>
        <w:br/>
        <w:t xml:space="preserve"> 省生态环境厅 </w:t>
        <w:br/>
        <w:t xml:space="preserve"> 省住房城乡建设厅 </w:t>
        <w:br/>
        <w:t xml:space="preserve"> 省交通运输厅 </w:t>
        <w:br/>
        <w:t xml:space="preserve"> 省水利厅 </w:t>
        <w:br/>
        <w:t xml:space="preserve"> 省农业农村厅 </w:t>
        <w:br/>
        <w:t xml:space="preserve"> 省林业局 </w:t>
        <w:br/>
        <w:t xml:space="preserve"> 省商务厅 </w:t>
        <w:br/>
        <w:t xml:space="preserve"> 省文化和旅游厅 </w:t>
        <w:br/>
        <w:t xml:space="preserve"> 省卫生健康委 </w:t>
        <w:br/>
        <w:t xml:space="preserve"> 省退役军人厅 </w:t>
        <w:br/>
        <w:t xml:space="preserve"> 省应急厅 </w:t>
        <w:br/>
        <w:t xml:space="preserve"> 省审计厅 </w:t>
        <w:br/>
        <w:t xml:space="preserve"> 省政府国资委 </w:t>
        <w:br/>
        <w:t xml:space="preserve"> 省市场监管局 </w:t>
        <w:br/>
        <w:t xml:space="preserve"> 省广电局 </w:t>
        <w:br/>
        <w:t xml:space="preserve"> 省体育局 </w:t>
        <w:br/>
        <w:t xml:space="preserve"> 省统计局 </w:t>
        <w:br/>
        <w:t xml:space="preserve"> 省粮食和储备局 </w:t>
        <w:br/>
        <w:t xml:space="preserve"> 省医保局 </w:t>
        <w:br/>
        <w:t xml:space="preserve"> 省事管局 </w:t>
        <w:br/>
        <w:t xml:space="preserve"> 省人防办 </w:t>
        <w:br/>
        <w:t xml:space="preserve"> 省地方金融监管局 </w:t>
        <w:br/>
        <w:t xml:space="preserve"> 省政府研究室 </w:t>
        <w:br/>
        <w:t xml:space="preserve"> 省扶贫办 </w:t>
        <w:br/>
        <w:t xml:space="preserve"> 省信访局 </w:t>
        <w:br/>
        <w:t xml:space="preserve"> 省大数据局 </w:t>
        <w:br/>
        <w:t xml:space="preserve"> 省能源局 </w:t>
        <w:br/>
        <w:t xml:space="preserve"> 省监狱管理局 </w:t>
        <w:br/>
        <w:t xml:space="preserve"> 省文物局</w:t>
      </w:r>
    </w:p>
    <w:p>
      <w:r>
        <w:t>省辖市纪委监委网站</w:t>
      </w:r>
    </w:p>
    <w:p>
      <w:r>
        <w:t xml:space="preserve">郑州市 </w:t>
        <w:br/>
        <w:t xml:space="preserve"> 开封市 </w:t>
        <w:br/>
        <w:t xml:space="preserve"> 洛阳市 </w:t>
        <w:br/>
        <w:t xml:space="preserve"> 平顶山市 </w:t>
        <w:br/>
        <w:t xml:space="preserve"> 安阳市 </w:t>
        <w:br/>
        <w:t xml:space="preserve"> 鹤壁市 </w:t>
        <w:br/>
        <w:t xml:space="preserve"> 新乡市 </w:t>
        <w:br/>
        <w:t xml:space="preserve"> 焦作市 </w:t>
        <w:br/>
        <w:t xml:space="preserve"> 濮阳市 </w:t>
        <w:br/>
        <w:t xml:space="preserve"> 许昌市 </w:t>
        <w:br/>
        <w:t xml:space="preserve"> 漯河市 </w:t>
        <w:br/>
        <w:t xml:space="preserve"> 三门峡市 </w:t>
        <w:br/>
        <w:t xml:space="preserve"> 南阳市 </w:t>
        <w:br/>
        <w:t xml:space="preserve"> 商丘市 </w:t>
        <w:br/>
        <w:t xml:space="preserve"> 信阳市 </w:t>
        <w:br/>
        <w:t xml:space="preserve"> 周口市 </w:t>
        <w:br/>
        <w:t xml:space="preserve"> 驻马店市 </w:t>
        <w:br/>
        <w:t xml:space="preserve"> 济源市 </w:t>
        <w:br/>
        <w:t xml:space="preserve"> 航空港区</w:t>
      </w:r>
    </w:p>
    <w:p>
      <w:r>
        <w:t>常用网站</w:t>
      </w:r>
    </w:p>
    <w:p>
      <w:r>
        <w:t xml:space="preserve">中国政府网 </w:t>
        <w:br/>
        <w:t xml:space="preserve"> 人民网 </w:t>
        <w:br/>
        <w:t xml:space="preserve"> 新华网 </w:t>
        <w:br/>
        <w:t xml:space="preserve"> 光明网 </w:t>
        <w:br/>
        <w:t xml:space="preserve"> 央视网 </w:t>
        <w:br/>
        <w:t xml:space="preserve"> 搜狐网 </w:t>
        <w:br/>
        <w:t xml:space="preserve"> 新浪网 </w:t>
        <w:br/>
        <w:t xml:space="preserve"> 凤凰网 </w:t>
        <w:br/>
        <w:t xml:space="preserve"> 大河网 </w:t>
        <w:br/>
        <w:t xml:space="preserve"> 百度 </w:t>
        <w:br/>
        <w:t xml:space="preserve"> 腾讯网 </w:t>
        <w:br/>
        <w:t xml:space="preserve"> 河南省委党校 </w:t>
        <w:br/>
        <w:t xml:space="preserve"> 河南省社会科学院 </w:t>
        <w:br/>
        <w:t xml:space="preserve"> 河南省科学院</w:t>
      </w:r>
    </w:p>
    <w:p>
      <w:r>
        <w:t>Copyright 2014-2023 www.hnsjw.gov.cn All Rights Reserved</w:t>
        <w:br/>
        <w:t>版权所有：中共河南省纪律检查委员会　　河南省监察委员会</w:t>
        <w:br/>
        <w:t>浏览人次：　　备案序号：豫ICP备2022015158号-1</w:t>
      </w:r>
    </w:p>
    <w:p>
      <w:r>
        <w:t>全国纪检监察网站</w:t>
      </w:r>
    </w:p>
    <w:p>
      <w:r>
        <w:t xml:space="preserve">中央纪委国家监委 </w:t>
        <w:br/>
        <w:t xml:space="preserve"> 北京市 </w:t>
        <w:br/>
        <w:t xml:space="preserve"> 天津市 </w:t>
        <w:br/>
        <w:t xml:space="preserve"> 河北省 </w:t>
        <w:br/>
        <w:t xml:space="preserve"> 山西省 </w:t>
        <w:br/>
        <w:t xml:space="preserve"> 内蒙古自治区 </w:t>
        <w:br/>
        <w:t xml:space="preserve"> 辽宁省 </w:t>
        <w:br/>
        <w:t xml:space="preserve"> 吉林省 </w:t>
        <w:br/>
        <w:t xml:space="preserve"> 黑龙江省 </w:t>
        <w:br/>
        <w:t xml:space="preserve"> 上海市 </w:t>
        <w:br/>
        <w:t xml:space="preserve"> 江苏省 </w:t>
        <w:br/>
        <w:t xml:space="preserve"> 浙江省 </w:t>
        <w:br/>
        <w:t xml:space="preserve"> 安徽省 </w:t>
        <w:br/>
        <w:t xml:space="preserve"> 福建省 </w:t>
        <w:br/>
        <w:t xml:space="preserve"> 江西省 </w:t>
        <w:br/>
        <w:t xml:space="preserve"> 山东省 </w:t>
        <w:br/>
        <w:t xml:space="preserve"> 河南省 </w:t>
        <w:br/>
        <w:t xml:space="preserve"> 湖北省 </w:t>
        <w:br/>
        <w:t xml:space="preserve"> 湖南省 </w:t>
        <w:br/>
        <w:t xml:space="preserve"> 广东省 </w:t>
        <w:br/>
        <w:t xml:space="preserve"> 广西壮族自治区 </w:t>
        <w:br/>
        <w:t xml:space="preserve"> 海南省 </w:t>
        <w:br/>
        <w:t xml:space="preserve"> 重庆市 </w:t>
        <w:br/>
        <w:t xml:space="preserve"> 四川省 </w:t>
        <w:br/>
        <w:t xml:space="preserve"> 贵州省 </w:t>
        <w:br/>
        <w:t xml:space="preserve"> 云南省 </w:t>
        <w:br/>
        <w:t xml:space="preserve"> 西藏自治区 </w:t>
        <w:br/>
        <w:t xml:space="preserve"> 陕西省 </w:t>
        <w:br/>
        <w:t xml:space="preserve"> 甘肃省 </w:t>
        <w:br/>
        <w:t xml:space="preserve"> 青海省 </w:t>
        <w:br/>
        <w:t xml:space="preserve"> 宁夏回族自治区 </w:t>
        <w:br/>
        <w:t xml:space="preserve"> 新疆维吾尔自治区 </w:t>
        <w:br/>
        <w:t xml:space="preserve"> 新疆生产建设兵团</w:t>
      </w:r>
    </w:p>
    <w:p>
      <w:r>
        <w:t>河南省政府网站</w:t>
      </w:r>
    </w:p>
    <w:p>
      <w:r>
        <w:t xml:space="preserve">河南省人民政府 </w:t>
        <w:br/>
        <w:t xml:space="preserve"> 省发展改革委 </w:t>
        <w:br/>
        <w:t xml:space="preserve"> 省教育厅 </w:t>
        <w:br/>
        <w:t xml:space="preserve"> 省科技厅 </w:t>
        <w:br/>
        <w:t xml:space="preserve"> 省工业和信息化厅 </w:t>
        <w:br/>
        <w:t xml:space="preserve"> 省民族宗教委 </w:t>
        <w:br/>
        <w:t xml:space="preserve"> 省公安厅 </w:t>
        <w:br/>
        <w:t xml:space="preserve"> 省民政厅 </w:t>
        <w:br/>
        <w:t xml:space="preserve"> 省司法厅 </w:t>
        <w:br/>
        <w:t xml:space="preserve"> 省财政厅 </w:t>
        <w:br/>
        <w:t xml:space="preserve"> 省人力资源社会保障厅 </w:t>
        <w:br/>
        <w:t xml:space="preserve"> 省自然资源厅 </w:t>
        <w:br/>
        <w:t xml:space="preserve"> 省生态环境厅 </w:t>
        <w:br/>
        <w:t xml:space="preserve"> 省住房城乡建设厅 </w:t>
        <w:br/>
        <w:t xml:space="preserve"> 省交通运输厅 </w:t>
        <w:br/>
        <w:t xml:space="preserve"> 省水利厅 </w:t>
        <w:br/>
        <w:t xml:space="preserve"> 省农业农村厅 </w:t>
        <w:br/>
        <w:t xml:space="preserve"> 省林业局 </w:t>
        <w:br/>
        <w:t xml:space="preserve"> 省商务厅 </w:t>
        <w:br/>
        <w:t xml:space="preserve"> 省文化和旅游厅 </w:t>
        <w:br/>
        <w:t xml:space="preserve"> 省卫生健康委 </w:t>
        <w:br/>
        <w:t xml:space="preserve"> 省退役军人厅 </w:t>
        <w:br/>
        <w:t xml:space="preserve"> 省应急厅 </w:t>
        <w:br/>
        <w:t xml:space="preserve"> 省审计厅 </w:t>
        <w:br/>
        <w:t xml:space="preserve"> 省政府国资委 </w:t>
        <w:br/>
        <w:t xml:space="preserve"> 省市场监管局 </w:t>
        <w:br/>
        <w:t xml:space="preserve"> 省广电局 </w:t>
        <w:br/>
        <w:t xml:space="preserve"> 省体育局 </w:t>
        <w:br/>
        <w:t xml:space="preserve"> 省统计局 </w:t>
        <w:br/>
        <w:t xml:space="preserve"> 省粮食和储备局 </w:t>
        <w:br/>
        <w:t xml:space="preserve"> 省医保局 </w:t>
        <w:br/>
        <w:t xml:space="preserve"> 省事管局 </w:t>
        <w:br/>
        <w:t xml:space="preserve"> 省人防办 </w:t>
        <w:br/>
        <w:t xml:space="preserve"> 省地方金融监管局 </w:t>
        <w:br/>
        <w:t xml:space="preserve"> 省政府研究室 </w:t>
        <w:br/>
        <w:t xml:space="preserve"> 省扶贫办 </w:t>
        <w:br/>
        <w:t xml:space="preserve"> 省信访局 </w:t>
        <w:br/>
        <w:t xml:space="preserve"> 省大数据局 </w:t>
        <w:br/>
        <w:t xml:space="preserve"> 省能源局 </w:t>
        <w:br/>
        <w:t xml:space="preserve"> 省监狱管理局 </w:t>
        <w:br/>
        <w:t xml:space="preserve"> 省文物局</w:t>
      </w:r>
    </w:p>
    <w:p>
      <w:r>
        <w:t>省辖市纪委监委网站</w:t>
      </w:r>
    </w:p>
    <w:p>
      <w:r>
        <w:t xml:space="preserve">郑州市 </w:t>
        <w:br/>
        <w:t xml:space="preserve"> 开封市 </w:t>
        <w:br/>
        <w:t xml:space="preserve"> 洛阳市 </w:t>
        <w:br/>
        <w:t xml:space="preserve"> 平顶山市 </w:t>
        <w:br/>
        <w:t xml:space="preserve"> 安阳市 </w:t>
        <w:br/>
        <w:t xml:space="preserve"> 鹤壁市 </w:t>
        <w:br/>
        <w:t xml:space="preserve"> 新乡市 </w:t>
        <w:br/>
        <w:t xml:space="preserve"> 焦作市 </w:t>
        <w:br/>
        <w:t xml:space="preserve"> 濮阳市 </w:t>
        <w:br/>
        <w:t xml:space="preserve"> 许昌市 </w:t>
        <w:br/>
        <w:t xml:space="preserve"> 漯河市 </w:t>
        <w:br/>
        <w:t xml:space="preserve"> 三门峡市 </w:t>
        <w:br/>
        <w:t xml:space="preserve"> 南阳市 </w:t>
        <w:br/>
        <w:t xml:space="preserve"> 商丘市 </w:t>
        <w:br/>
        <w:t xml:space="preserve"> 信阳市 </w:t>
        <w:br/>
        <w:t xml:space="preserve"> 周口市 </w:t>
        <w:br/>
        <w:t xml:space="preserve"> 驻马店市 </w:t>
        <w:br/>
        <w:t xml:space="preserve"> 济源市 </w:t>
        <w:br/>
        <w:t xml:space="preserve"> 航空港区</w:t>
      </w:r>
    </w:p>
    <w:p>
      <w:r>
        <w:t>常用网站</w:t>
      </w:r>
    </w:p>
    <w:p>
      <w:r>
        <w:t xml:space="preserve">中国政府网 </w:t>
        <w:br/>
        <w:t xml:space="preserve"> 人民网 </w:t>
        <w:br/>
        <w:t xml:space="preserve"> 新华网 </w:t>
        <w:br/>
        <w:t xml:space="preserve"> 光明网 </w:t>
        <w:br/>
        <w:t xml:space="preserve"> 央视网 </w:t>
        <w:br/>
        <w:t xml:space="preserve"> 搜狐网 </w:t>
        <w:br/>
        <w:t xml:space="preserve"> 新浪网 </w:t>
        <w:br/>
        <w:t xml:space="preserve"> 凤凰网 </w:t>
        <w:br/>
        <w:t xml:space="preserve"> 大河网 </w:t>
        <w:br/>
        <w:t xml:space="preserve"> 百度 </w:t>
        <w:br/>
        <w:t xml:space="preserve"> 腾讯网 </w:t>
        <w:br/>
        <w:t xml:space="preserve"> 河南省委党校 </w:t>
        <w:br/>
        <w:t xml:space="preserve"> 河南省社会科学院 </w:t>
        <w:br/>
        <w:t xml:space="preserve"> 河南省科学院</w:t>
      </w:r>
    </w:p>
    <w:p>
      <w:r>
        <w:t>全国纪检监察网站</w:t>
      </w:r>
    </w:p>
    <w:p>
      <w:r>
        <w:t xml:space="preserve">中央纪委国家监委 </w:t>
        <w:br/>
        <w:t xml:space="preserve"> 北京市 </w:t>
        <w:br/>
        <w:t xml:space="preserve"> 天津市 </w:t>
        <w:br/>
        <w:t xml:space="preserve"> 河北省 </w:t>
        <w:br/>
        <w:t xml:space="preserve"> 山西省 </w:t>
        <w:br/>
        <w:t xml:space="preserve"> 内蒙古自治区 </w:t>
        <w:br/>
        <w:t xml:space="preserve"> 辽宁省 </w:t>
        <w:br/>
        <w:t xml:space="preserve"> 吉林省 </w:t>
        <w:br/>
        <w:t xml:space="preserve"> 黑龙江省 </w:t>
        <w:br/>
        <w:t xml:space="preserve"> 上海市 </w:t>
        <w:br/>
        <w:t xml:space="preserve"> 江苏省 </w:t>
        <w:br/>
        <w:t xml:space="preserve"> 浙江省 </w:t>
        <w:br/>
        <w:t xml:space="preserve"> 安徽省 </w:t>
        <w:br/>
        <w:t xml:space="preserve"> 福建省 </w:t>
        <w:br/>
        <w:t xml:space="preserve"> 江西省 </w:t>
        <w:br/>
        <w:t xml:space="preserve"> 山东省 </w:t>
        <w:br/>
        <w:t xml:space="preserve"> 河南省 </w:t>
        <w:br/>
        <w:t xml:space="preserve"> 湖北省 </w:t>
        <w:br/>
        <w:t xml:space="preserve"> 湖南省 </w:t>
        <w:br/>
        <w:t xml:space="preserve"> 广东省 </w:t>
        <w:br/>
        <w:t xml:space="preserve"> 广西壮族自治区 </w:t>
        <w:br/>
        <w:t xml:space="preserve"> 海南省 </w:t>
        <w:br/>
        <w:t xml:space="preserve"> 重庆市 </w:t>
        <w:br/>
        <w:t xml:space="preserve"> 四川省 </w:t>
        <w:br/>
        <w:t xml:space="preserve"> 贵州省 </w:t>
        <w:br/>
        <w:t xml:space="preserve"> 云南省 </w:t>
        <w:br/>
        <w:t xml:space="preserve"> 西藏自治区 </w:t>
        <w:br/>
        <w:t xml:space="preserve"> 陕西省 </w:t>
        <w:br/>
        <w:t xml:space="preserve"> 甘肃省 </w:t>
        <w:br/>
        <w:t xml:space="preserve"> 青海省 </w:t>
        <w:br/>
        <w:t xml:space="preserve"> 宁夏回族自治区 </w:t>
        <w:br/>
        <w:t xml:space="preserve"> 新疆维吾尔自治区 </w:t>
        <w:br/>
        <w:t xml:space="preserve"> 新疆生产建设兵团</w:t>
      </w:r>
    </w:p>
    <w:p>
      <w:r>
        <w:t>全国纪检监察网站</w:t>
      </w:r>
    </w:p>
    <w:p>
      <w:r>
        <w:t>河南省政府网站</w:t>
      </w:r>
    </w:p>
    <w:p>
      <w:r>
        <w:t xml:space="preserve">河南省人民政府 </w:t>
        <w:br/>
        <w:t xml:space="preserve"> 省发展改革委 </w:t>
        <w:br/>
        <w:t xml:space="preserve"> 省教育厅 </w:t>
        <w:br/>
        <w:t xml:space="preserve"> 省科技厅 </w:t>
        <w:br/>
        <w:t xml:space="preserve"> 省工业和信息化厅 </w:t>
        <w:br/>
        <w:t xml:space="preserve"> 省民族宗教委 </w:t>
        <w:br/>
        <w:t xml:space="preserve"> 省公安厅 </w:t>
        <w:br/>
        <w:t xml:space="preserve"> 省民政厅 </w:t>
        <w:br/>
        <w:t xml:space="preserve"> 省司法厅 </w:t>
        <w:br/>
        <w:t xml:space="preserve"> 省财政厅 </w:t>
        <w:br/>
        <w:t xml:space="preserve"> 省人力资源社会保障厅 </w:t>
        <w:br/>
        <w:t xml:space="preserve"> 省自然资源厅 </w:t>
        <w:br/>
        <w:t xml:space="preserve"> 省生态环境厅 </w:t>
        <w:br/>
        <w:t xml:space="preserve"> 省住房城乡建设厅 </w:t>
        <w:br/>
        <w:t xml:space="preserve"> 省交通运输厅 </w:t>
        <w:br/>
        <w:t xml:space="preserve"> 省水利厅 </w:t>
        <w:br/>
        <w:t xml:space="preserve"> 省农业农村厅 </w:t>
        <w:br/>
        <w:t xml:space="preserve"> 省林业局 </w:t>
        <w:br/>
        <w:t xml:space="preserve"> 省商务厅 </w:t>
        <w:br/>
        <w:t xml:space="preserve"> 省文化和旅游厅 </w:t>
        <w:br/>
        <w:t xml:space="preserve"> 省卫生健康委 </w:t>
        <w:br/>
        <w:t xml:space="preserve"> 省退役军人厅 </w:t>
        <w:br/>
        <w:t xml:space="preserve"> 省应急厅 </w:t>
        <w:br/>
        <w:t xml:space="preserve"> 省审计厅 </w:t>
        <w:br/>
        <w:t xml:space="preserve"> 省政府国资委 </w:t>
        <w:br/>
        <w:t xml:space="preserve"> 省市场监管局 </w:t>
        <w:br/>
        <w:t xml:space="preserve"> 省广电局 </w:t>
        <w:br/>
        <w:t xml:space="preserve"> 省体育局 </w:t>
        <w:br/>
        <w:t xml:space="preserve"> 省统计局 </w:t>
        <w:br/>
        <w:t xml:space="preserve"> 省粮食和储备局 </w:t>
        <w:br/>
        <w:t xml:space="preserve"> 省医保局 </w:t>
        <w:br/>
        <w:t xml:space="preserve"> 省事管局 </w:t>
        <w:br/>
        <w:t xml:space="preserve"> 省人防办 </w:t>
        <w:br/>
        <w:t xml:space="preserve"> 省地方金融监管局 </w:t>
        <w:br/>
        <w:t xml:space="preserve"> 省政府研究室 </w:t>
        <w:br/>
        <w:t xml:space="preserve"> 省扶贫办 </w:t>
        <w:br/>
        <w:t xml:space="preserve"> 省信访局 </w:t>
        <w:br/>
        <w:t xml:space="preserve"> 省大数据局 </w:t>
        <w:br/>
        <w:t xml:space="preserve"> 省能源局 </w:t>
        <w:br/>
        <w:t xml:space="preserve"> 省监狱管理局 </w:t>
        <w:br/>
        <w:t xml:space="preserve"> 省文物局</w:t>
      </w:r>
    </w:p>
    <w:p>
      <w:r>
        <w:t>河南省政府网站</w:t>
      </w:r>
    </w:p>
    <w:p>
      <w:r>
        <w:t>省辖市纪委监委网站</w:t>
      </w:r>
    </w:p>
    <w:p>
      <w:r>
        <w:t xml:space="preserve">郑州市 </w:t>
        <w:br/>
        <w:t xml:space="preserve"> 开封市 </w:t>
        <w:br/>
        <w:t xml:space="preserve"> 洛阳市 </w:t>
        <w:br/>
        <w:t xml:space="preserve"> 平顶山市 </w:t>
        <w:br/>
        <w:t xml:space="preserve"> 安阳市 </w:t>
        <w:br/>
        <w:t xml:space="preserve"> 鹤壁市 </w:t>
        <w:br/>
        <w:t xml:space="preserve"> 新乡市 </w:t>
        <w:br/>
        <w:t xml:space="preserve"> 焦作市 </w:t>
        <w:br/>
        <w:t xml:space="preserve"> 濮阳市 </w:t>
        <w:br/>
        <w:t xml:space="preserve"> 许昌市 </w:t>
        <w:br/>
        <w:t xml:space="preserve"> 漯河市 </w:t>
        <w:br/>
        <w:t xml:space="preserve"> 三门峡市 </w:t>
        <w:br/>
        <w:t xml:space="preserve"> 南阳市 </w:t>
        <w:br/>
        <w:t xml:space="preserve"> 商丘市 </w:t>
        <w:br/>
        <w:t xml:space="preserve"> 信阳市 </w:t>
        <w:br/>
        <w:t xml:space="preserve"> 周口市 </w:t>
        <w:br/>
        <w:t xml:space="preserve"> 驻马店市 </w:t>
        <w:br/>
        <w:t xml:space="preserve"> 济源市 </w:t>
        <w:br/>
        <w:t xml:space="preserve"> 航空港区</w:t>
      </w:r>
    </w:p>
    <w:p>
      <w:r>
        <w:t>省辖市纪委监委网站</w:t>
      </w:r>
    </w:p>
    <w:p>
      <w:r>
        <w:t>常用网站</w:t>
      </w:r>
    </w:p>
    <w:p>
      <w:r>
        <w:t xml:space="preserve">中国政府网 </w:t>
        <w:br/>
        <w:t xml:space="preserve"> 人民网 </w:t>
        <w:br/>
        <w:t xml:space="preserve"> 新华网 </w:t>
        <w:br/>
        <w:t xml:space="preserve"> 光明网 </w:t>
        <w:br/>
        <w:t xml:space="preserve"> 央视网 </w:t>
        <w:br/>
        <w:t xml:space="preserve"> 搜狐网 </w:t>
        <w:br/>
        <w:t xml:space="preserve"> 新浪网 </w:t>
        <w:br/>
        <w:t xml:space="preserve"> 凤凰网 </w:t>
        <w:br/>
        <w:t xml:space="preserve"> 大河网 </w:t>
        <w:br/>
        <w:t xml:space="preserve"> 百度 </w:t>
        <w:br/>
        <w:t xml:space="preserve"> 腾讯网 </w:t>
        <w:br/>
        <w:t xml:space="preserve"> 河南省委党校 </w:t>
        <w:br/>
        <w:t xml:space="preserve"> 河南省社会科学院 </w:t>
        <w:br/>
        <w:t xml:space="preserve"> 河南省科学院</w:t>
      </w:r>
    </w:p>
    <w:p>
      <w:r>
        <w:t>常用网站</w:t>
      </w:r>
    </w:p>
    <w:p>
      <w:r>
        <w:t>Copyright 2014-2023 www.hnsjw.gov.cn All Rights Reserved</w:t>
        <w:br/>
        <w:t>版权所有：中共河南省纪律检查委员会　　河南省监察委员会</w:t>
        <w:br/>
        <w:t>浏览人次：　　备案序号：豫ICP备2022015158号-1</w:t>
      </w:r>
    </w:p>
    <w:p>
      <w:r>
        <w:t>Copyright 2014-2023 www.hnsjw.gov.cn All Rights Reserved</w:t>
      </w:r>
    </w:p>
    <w:p>
      <w:r>
        <w:t>版权所有：中共河南省纪律检查委员会　　河南省监察委员会</w:t>
      </w:r>
    </w:p>
    <w:p>
      <w:r>
        <w:t>浏览人次：　　备案序号：豫ICP备2022015158号-1</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