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把纪检监察工作思路举措搞得更加科学更加严密更加有效</w:t>
      </w:r>
    </w:p>
    <w:p>
      <w:r>
        <w:t>来源网站: 河南纪检监察 (河南)</w:t>
      </w:r>
    </w:p>
    <w:p>
      <w:r>
        <w:t>原始链接: https://www.hnsjw.gov.cn/sitesources/hnsjct/page_pc/pl/article0f872ec68e06430fb36d1f66438f013e.html</w:t>
      </w:r>
    </w:p>
    <w:p>
      <w:r>
        <w:t>发布时间: 未知</w:t>
      </w:r>
    </w:p>
    <w:p>
      <w:r>
        <w:t>作者: 未知</w:t>
      </w:r>
    </w:p>
    <w:p>
      <w:r>
        <w:t>匹配关键字: 反腐败</w:t>
      </w:r>
    </w:p>
    <w:p>
      <w:r>
        <w:t>爬取时间: 2025-10-30 15:08:18</w:t>
      </w:r>
    </w:p>
    <w:p>
      <w:pPr>
        <w:pStyle w:val="Heading1"/>
      </w:pPr>
      <w:r>
        <w:t>正文</w:t>
      </w:r>
    </w:p>
    <w:p>
      <w:r>
        <w:t>查询</w:t>
      </w:r>
    </w:p>
    <w:p>
      <w:r>
        <w:t>查询</w:t>
      </w:r>
    </w:p>
    <w:p>
      <w:r>
        <w:t>查询</w:t>
      </w:r>
    </w:p>
    <w:p>
      <w:r>
        <w:t>查询</w:t>
      </w:r>
    </w:p>
    <w:p>
      <w:r>
        <w:t>查询</w:t>
      </w:r>
    </w:p>
    <w:p>
      <w:r>
        <w:t>查询</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网站首页</w:t>
        <w:br/>
        <w:t>&gt;</w:t>
        <w:br/>
        <w:t>评论</w:t>
      </w:r>
    </w:p>
    <w:p>
      <w:r>
        <w:t>深学细悟《习近平谈治国理政》第五卷</w:t>
        <w:br/>
        <w:t xml:space="preserve">         把纪检监察工作思路举措搞得更加科学更加严密更加有效</w:t>
      </w:r>
    </w:p>
    <w:p>
      <w:r>
        <w:t>2025-10-23 16:59 来源：</w:t>
        <w:br/>
        <w:t xml:space="preserve">         中央纪委国家监委网站</w:t>
      </w:r>
    </w:p>
    <w:p>
      <w:r>
        <w:t>理论的价值在于指导实践，学习的目的全在于运用。《习近平谈治国理政》第五卷全面系统反映了习近平新时代中国特色社会主义思想最新成果，有深刻理论阐释和重要实践要求，贯穿着科学的思想方法和工作方法。要学好基本内容、悟透精髓要义，真正把马克思主义看家本领学到手，在深学细悟党的创新理论中坚定纪检监察工作正确政治方向，把纪检监察工作思路举措搞得更加科学、更加严密、更加有效。</w:t>
        <w:br/>
        <w:t>习近平新时代中国特色社会主义思想是马克思主义中国化时代化最新成果，是新时代纪检监察工作的根本遵循。纪检监察机关作为政治机关，作为党和国家监督专责机关，必须更加深化对“两个确立”的政治认同、思想认同、理论认同、情感认同，更加自觉增强“四个意识”、坚定“四个自信”、做到“两个维护”，始终在思想上政治上行动上同以习近平同志为核心的党中央保持高度一致。坚持用习近平新时代中国特色社会主义思想统一思想、统一意志、统一行动，把握好这一重要思想的世界观和方法论，坚持好、运用好贯穿其中的立场观点方法，坚定不移沿着习近平总书记指引的方向前进，切实把党的创新理论贯彻落实到纪检监察工作全过程各方面。</w:t>
        <w:br/>
        <w:t>深学习，筑牢纪检监察工作思想根基。纪检监察工作具有很强的政治性、政策性和专业性，只有不断加强学习，才能准确把握习近平总书记、党中央关于全面从严治党、党风廉政建设和反腐败斗争的新思想新观点新论断。深学细悟《习近平谈治国理政》第五卷，必须深入领会习近平总书记关于党的自我革命的重要思想的重大意义、主要内容、核心要义、实践要求等，准确把握坚持和加强党中央集中统一领导、把党的自我革命进行到底的重要要求，不断推动新征程纪检监察工作高质量发展。深入领会关于推进党的自我革命、全面从严治党的新精神新要求，从“两个历史主动”中深刻领悟新时代全面从严治党的重大意义，从“两个仍然”的重大判断中深刻领悟党中央对形势的冷静清醒判断和对任务的科学决策部署，进一步增强必胜信心、如磐恒心、坚强决心，保持永远在路上的坚韧执着，一步不停歇、半步不退让，矢志不移把反腐败斗争向纵深推进。</w:t>
        <w:br/>
        <w:t>实调研，找准纪检监察工作目标导向。调查研究是我们党的传家宝，是谋事之基、成事之道。习近平总书记高度重视调查研究工作，发表一系列重要讲话、作出一系列重要指示，深刻阐释了什么是调查研究、为什么要重视调查研究、怎样做好调查研究等重要问题，把我们党对调查研究的规律性认识提升到了新高度，为全党大兴调查研究提供了根本遵循和科学指南。实调研，关键在“实”。《习近平谈治国理政》第五卷强调，深入调查研究要“既看‘高楼大厦’又看‘背阴胡同’，真正把情况摸清、把问题找准、把对策提实”。要深入基层、深入实际、深入群众，以党的创新理论为指引，不断研究新情况、解决新问题、总结新经验、探索新规律，为制定科学有效的工作措施提供依据。切实把调研成果转化为解决问题、改进工作的实际举措，防止调查多研究少、情况多分析少，提出的对策建议大而化之、空洞抽象、不解决实际问题。</w:t>
        <w:br/>
        <w:t>抓落实，确保纪检监察工作取得实效。一分部署，九分落实。抓落实，就是要真抓实干、抓出成效，绝不能“雨过地皮湿”，打折扣、有偏差。《习近平谈治国理政》第五卷指出，“要密切关注和分析研判党情党风新动向，坚持奔着问题去、对着根源治，既治标又治本，提高管党治党的精准性、实效性。”要坚持以党的创新理论最新成果为指导，既结合实际，提出实招硬招，发扬钉钉子精神，坚持不懈、步步深入，抓进度、重质量，又讲究方法，注重效率，全面推进、突出重点；既狠抓当前、又着眼长远，善作善成、久久为功。要强化责任担当、提升履职能力，既要有敢于斗争的勇气，也要有善于落实的智慧，把党中央关于全面从严治党的决策部署细化为具体举措、转化为实际行动，以“踏石留印、抓铁有痕”的劲头推动各项工作落地见效。</w:t>
        <w:br/>
        <w:t>学习贯彻习近平新时代中国特色社会主义思想是一个坚持不懈、逐步深化的过程。纪检监察机关要在党的创新理论指引下，以科学理念把握规律，以完善制度规范权力，以实际成效回应期待，不断提高纪检监察工作高质量发展水平，推动全面从严治党向纵深发展，为以中国式现代化全面推进强国建设、民族复兴伟业提供坚强保障。（张琰）</w:t>
      </w:r>
    </w:p>
    <w:p>
      <w:r>
        <w:t xml:space="preserve">责任编辑：  </w:t>
        <w:br/>
        <w:t xml:space="preserve">         侯春跃</w:t>
      </w:r>
    </w:p>
    <w:p>
      <w:r>
        <w:t>网站首页</w:t>
        <w:br/>
        <w:t>&gt;</w:t>
        <w:br/>
        <w:t>评论</w:t>
      </w:r>
    </w:p>
    <w:p>
      <w:r>
        <w:t>深学细悟《习近平谈治国理政》第五卷</w:t>
        <w:br/>
        <w:t xml:space="preserve">         把纪检监察工作思路举措搞得更加科学更加严密更加有效</w:t>
      </w:r>
    </w:p>
    <w:p>
      <w:r>
        <w:t>2025-10-23 16:59 来源：</w:t>
        <w:br/>
        <w:t xml:space="preserve">         中央纪委国家监委网站</w:t>
      </w:r>
    </w:p>
    <w:p>
      <w:r>
        <w:t>理论的价值在于指导实践，学习的目的全在于运用。《习近平谈治国理政》第五卷全面系统反映了习近平新时代中国特色社会主义思想最新成果，有深刻理论阐释和重要实践要求，贯穿着科学的思想方法和工作方法。要学好基本内容、悟透精髓要义，真正把马克思主义看家本领学到手，在深学细悟党的创新理论中坚定纪检监察工作正确政治方向，把纪检监察工作思路举措搞得更加科学、更加严密、更加有效。</w:t>
        <w:br/>
        <w:t>习近平新时代中国特色社会主义思想是马克思主义中国化时代化最新成果，是新时代纪检监察工作的根本遵循。纪检监察机关作为政治机关，作为党和国家监督专责机关，必须更加深化对“两个确立”的政治认同、思想认同、理论认同、情感认同，更加自觉增强“四个意识”、坚定“四个自信”、做到“两个维护”，始终在思想上政治上行动上同以习近平同志为核心的党中央保持高度一致。坚持用习近平新时代中国特色社会主义思想统一思想、统一意志、统一行动，把握好这一重要思想的世界观和方法论，坚持好、运用好贯穿其中的立场观点方法，坚定不移沿着习近平总书记指引的方向前进，切实把党的创新理论贯彻落实到纪检监察工作全过程各方面。</w:t>
        <w:br/>
        <w:t>深学习，筑牢纪检监察工作思想根基。纪检监察工作具有很强的政治性、政策性和专业性，只有不断加强学习，才能准确把握习近平总书记、党中央关于全面从严治党、党风廉政建设和反腐败斗争的新思想新观点新论断。深学细悟《习近平谈治国理政》第五卷，必须深入领会习近平总书记关于党的自我革命的重要思想的重大意义、主要内容、核心要义、实践要求等，准确把握坚持和加强党中央集中统一领导、把党的自我革命进行到底的重要要求，不断推动新征程纪检监察工作高质量发展。深入领会关于推进党的自我革命、全面从严治党的新精神新要求，从“两个历史主动”中深刻领悟新时代全面从严治党的重大意义，从“两个仍然”的重大判断中深刻领悟党中央对形势的冷静清醒判断和对任务的科学决策部署，进一步增强必胜信心、如磐恒心、坚强决心，保持永远在路上的坚韧执着，一步不停歇、半步不退让，矢志不移把反腐败斗争向纵深推进。</w:t>
        <w:br/>
        <w:t>实调研，找准纪检监察工作目标导向。调查研究是我们党的传家宝，是谋事之基、成事之道。习近平总书记高度重视调查研究工作，发表一系列重要讲话、作出一系列重要指示，深刻阐释了什么是调查研究、为什么要重视调查研究、怎样做好调查研究等重要问题，把我们党对调查研究的规律性认识提升到了新高度，为全党大兴调查研究提供了根本遵循和科学指南。实调研，关键在“实”。《习近平谈治国理政》第五卷强调，深入调查研究要“既看‘高楼大厦’又看‘背阴胡同’，真正把情况摸清、把问题找准、把对策提实”。要深入基层、深入实际、深入群众，以党的创新理论为指引，不断研究新情况、解决新问题、总结新经验、探索新规律，为制定科学有效的工作措施提供依据。切实把调研成果转化为解决问题、改进工作的实际举措，防止调查多研究少、情况多分析少，提出的对策建议大而化之、空洞抽象、不解决实际问题。</w:t>
        <w:br/>
        <w:t>抓落实，确保纪检监察工作取得实效。一分部署，九分落实。抓落实，就是要真抓实干、抓出成效，绝不能“雨过地皮湿”，打折扣、有偏差。《习近平谈治国理政》第五卷指出，“要密切关注和分析研判党情党风新动向，坚持奔着问题去、对着根源治，既治标又治本，提高管党治党的精准性、实效性。”要坚持以党的创新理论最新成果为指导，既结合实际，提出实招硬招，发扬钉钉子精神，坚持不懈、步步深入，抓进度、重质量，又讲究方法，注重效率，全面推进、突出重点；既狠抓当前、又着眼长远，善作善成、久久为功。要强化责任担当、提升履职能力，既要有敢于斗争的勇气，也要有善于落实的智慧，把党中央关于全面从严治党的决策部署细化为具体举措、转化为实际行动，以“踏石留印、抓铁有痕”的劲头推动各项工作落地见效。</w:t>
        <w:br/>
        <w:t>学习贯彻习近平新时代中国特色社会主义思想是一个坚持不懈、逐步深化的过程。纪检监察机关要在党的创新理论指引下，以科学理念把握规律，以完善制度规范权力，以实际成效回应期待，不断提高纪检监察工作高质量发展水平，推动全面从严治党向纵深发展，为以中国式现代化全面推进强国建设、民族复兴伟业提供坚强保障。（张琰）</w:t>
      </w:r>
    </w:p>
    <w:p>
      <w:r>
        <w:t xml:space="preserve">责任编辑：  </w:t>
        <w:br/>
        <w:t xml:space="preserve">         侯春跃</w:t>
      </w:r>
    </w:p>
    <w:p>
      <w:r>
        <w:t>网站首页</w:t>
        <w:br/>
        <w:t>&gt;</w:t>
        <w:br/>
        <w:t>评论</w:t>
      </w:r>
    </w:p>
    <w:p>
      <w:r>
        <w:t>深学细悟《习近平谈治国理政》第五卷</w:t>
        <w:br/>
        <w:t xml:space="preserve">         把纪检监察工作思路举措搞得更加科学更加严密更加有效</w:t>
      </w:r>
    </w:p>
    <w:p>
      <w:r>
        <w:t>2025-10-23 16:59 来源：</w:t>
        <w:br/>
        <w:t xml:space="preserve">         中央纪委国家监委网站</w:t>
      </w:r>
    </w:p>
    <w:p>
      <w:r>
        <w:t>理论的价值在于指导实践，学习的目的全在于运用。《习近平谈治国理政》第五卷全面系统反映了习近平新时代中国特色社会主义思想最新成果，有深刻理论阐释和重要实践要求，贯穿着科学的思想方法和工作方法。要学好基本内容、悟透精髓要义，真正把马克思主义看家本领学到手，在深学细悟党的创新理论中坚定纪检监察工作正确政治方向，把纪检监察工作思路举措搞得更加科学、更加严密、更加有效。</w:t>
        <w:br/>
        <w:t>习近平新时代中国特色社会主义思想是马克思主义中国化时代化最新成果，是新时代纪检监察工作的根本遵循。纪检监察机关作为政治机关，作为党和国家监督专责机关，必须更加深化对“两个确立”的政治认同、思想认同、理论认同、情感认同，更加自觉增强“四个意识”、坚定“四个自信”、做到“两个维护”，始终在思想上政治上行动上同以习近平同志为核心的党中央保持高度一致。坚持用习近平新时代中国特色社会主义思想统一思想、统一意志、统一行动，把握好这一重要思想的世界观和方法论，坚持好、运用好贯穿其中的立场观点方法，坚定不移沿着习近平总书记指引的方向前进，切实把党的创新理论贯彻落实到纪检监察工作全过程各方面。</w:t>
        <w:br/>
        <w:t>深学习，筑牢纪检监察工作思想根基。纪检监察工作具有很强的政治性、政策性和专业性，只有不断加强学习，才能准确把握习近平总书记、党中央关于全面从严治党、党风廉政建设和反腐败斗争的新思想新观点新论断。深学细悟《习近平谈治国理政》第五卷，必须深入领会习近平总书记关于党的自我革命的重要思想的重大意义、主要内容、核心要义、实践要求等，准确把握坚持和加强党中央集中统一领导、把党的自我革命进行到底的重要要求，不断推动新征程纪检监察工作高质量发展。深入领会关于推进党的自我革命、全面从严治党的新精神新要求，从“两个历史主动”中深刻领悟新时代全面从严治党的重大意义，从“两个仍然”的重大判断中深刻领悟党中央对形势的冷静清醒判断和对任务的科学决策部署，进一步增强必胜信心、如磐恒心、坚强决心，保持永远在路上的坚韧执着，一步不停歇、半步不退让，矢志不移把反腐败斗争向纵深推进。</w:t>
        <w:br/>
        <w:t>实调研，找准纪检监察工作目标导向。调查研究是我们党的传家宝，是谋事之基、成事之道。习近平总书记高度重视调查研究工作，发表一系列重要讲话、作出一系列重要指示，深刻阐释了什么是调查研究、为什么要重视调查研究、怎样做好调查研究等重要问题，把我们党对调查研究的规律性认识提升到了新高度，为全党大兴调查研究提供了根本遵循和科学指南。实调研，关键在“实”。《习近平谈治国理政》第五卷强调，深入调查研究要“既看‘高楼大厦’又看‘背阴胡同’，真正把情况摸清、把问题找准、把对策提实”。要深入基层、深入实际、深入群众，以党的创新理论为指引，不断研究新情况、解决新问题、总结新经验、探索新规律，为制定科学有效的工作措施提供依据。切实把调研成果转化为解决问题、改进工作的实际举措，防止调查多研究少、情况多分析少，提出的对策建议大而化之、空洞抽象、不解决实际问题。</w:t>
        <w:br/>
        <w:t>抓落实，确保纪检监察工作取得实效。一分部署，九分落实。抓落实，就是要真抓实干、抓出成效，绝不能“雨过地皮湿”，打折扣、有偏差。《习近平谈治国理政》第五卷指出，“要密切关注和分析研判党情党风新动向，坚持奔着问题去、对着根源治，既治标又治本，提高管党治党的精准性、实效性。”要坚持以党的创新理论最新成果为指导，既结合实际，提出实招硬招，发扬钉钉子精神，坚持不懈、步步深入，抓进度、重质量，又讲究方法，注重效率，全面推进、突出重点；既狠抓当前、又着眼长远，善作善成、久久为功。要强化责任担当、提升履职能力，既要有敢于斗争的勇气，也要有善于落实的智慧，把党中央关于全面从严治党的决策部署细化为具体举措、转化为实际行动，以“踏石留印、抓铁有痕”的劲头推动各项工作落地见效。</w:t>
        <w:br/>
        <w:t>学习贯彻习近平新时代中国特色社会主义思想是一个坚持不懈、逐步深化的过程。纪检监察机关要在党的创新理论指引下，以科学理念把握规律，以完善制度规范权力，以实际成效回应期待，不断提高纪检监察工作高质量发展水平，推动全面从严治党向纵深发展，为以中国式现代化全面推进强国建设、民族复兴伟业提供坚强保障。（张琰）</w:t>
      </w:r>
    </w:p>
    <w:p>
      <w:r>
        <w:t xml:space="preserve">责任编辑：  </w:t>
        <w:br/>
        <w:t xml:space="preserve">         侯春跃</w:t>
      </w:r>
    </w:p>
    <w:p>
      <w:r>
        <w:t>网站首页</w:t>
        <w:br/>
        <w:t>&gt;</w:t>
        <w:br/>
        <w:t>评论</w:t>
      </w:r>
    </w:p>
    <w:p>
      <w:r>
        <w:t>深学细悟《习近平谈治国理政》第五卷</w:t>
        <w:br/>
        <w:t xml:space="preserve">         把纪检监察工作思路举措搞得更加科学更加严密更加有效</w:t>
      </w:r>
    </w:p>
    <w:p>
      <w:r>
        <w:t>2025-10-23 16:59 来源：</w:t>
        <w:br/>
        <w:t xml:space="preserve">         中央纪委国家监委网站</w:t>
      </w:r>
    </w:p>
    <w:p>
      <w:r>
        <w:t>理论的价值在于指导实践，学习的目的全在于运用。《习近平谈治国理政》第五卷全面系统反映了习近平新时代中国特色社会主义思想最新成果，有深刻理论阐释和重要实践要求，贯穿着科学的思想方法和工作方法。要学好基本内容、悟透精髓要义，真正把马克思主义看家本领学到手，在深学细悟党的创新理论中坚定纪检监察工作正确政治方向，把纪检监察工作思路举措搞得更加科学、更加严密、更加有效。</w:t>
        <w:br/>
        <w:t>习近平新时代中国特色社会主义思想是马克思主义中国化时代化最新成果，是新时代纪检监察工作的根本遵循。纪检监察机关作为政治机关，作为党和国家监督专责机关，必须更加深化对“两个确立”的政治认同、思想认同、理论认同、情感认同，更加自觉增强“四个意识”、坚定“四个自信”、做到“两个维护”，始终在思想上政治上行动上同以习近平同志为核心的党中央保持高度一致。坚持用习近平新时代中国特色社会主义思想统一思想、统一意志、统一行动，把握好这一重要思想的世界观和方法论，坚持好、运用好贯穿其中的立场观点方法，坚定不移沿着习近平总书记指引的方向前进，切实把党的创新理论贯彻落实到纪检监察工作全过程各方面。</w:t>
        <w:br/>
        <w:t>深学习，筑牢纪检监察工作思想根基。纪检监察工作具有很强的政治性、政策性和专业性，只有不断加强学习，才能准确把握习近平总书记、党中央关于全面从严治党、党风廉政建设和反腐败斗争的新思想新观点新论断。深学细悟《习近平谈治国理政》第五卷，必须深入领会习近平总书记关于党的自我革命的重要思想的重大意义、主要内容、核心要义、实践要求等，准确把握坚持和加强党中央集中统一领导、把党的自我革命进行到底的重要要求，不断推动新征程纪检监察工作高质量发展。深入领会关于推进党的自我革命、全面从严治党的新精神新要求，从“两个历史主动”中深刻领悟新时代全面从严治党的重大意义，从“两个仍然”的重大判断中深刻领悟党中央对形势的冷静清醒判断和对任务的科学决策部署，进一步增强必胜信心、如磐恒心、坚强决心，保持永远在路上的坚韧执着，一步不停歇、半步不退让，矢志不移把反腐败斗争向纵深推进。</w:t>
        <w:br/>
        <w:t>实调研，找准纪检监察工作目标导向。调查研究是我们党的传家宝，是谋事之基、成事之道。习近平总书记高度重视调查研究工作，发表一系列重要讲话、作出一系列重要指示，深刻阐释了什么是调查研究、为什么要重视调查研究、怎样做好调查研究等重要问题，把我们党对调查研究的规律性认识提升到了新高度，为全党大兴调查研究提供了根本遵循和科学指南。实调研，关键在“实”。《习近平谈治国理政》第五卷强调，深入调查研究要“既看‘高楼大厦’又看‘背阴胡同’，真正把情况摸清、把问题找准、把对策提实”。要深入基层、深入实际、深入群众，以党的创新理论为指引，不断研究新情况、解决新问题、总结新经验、探索新规律，为制定科学有效的工作措施提供依据。切实把调研成果转化为解决问题、改进工作的实际举措，防止调查多研究少、情况多分析少，提出的对策建议大而化之、空洞抽象、不解决实际问题。</w:t>
        <w:br/>
        <w:t>抓落实，确保纪检监察工作取得实效。一分部署，九分落实。抓落实，就是要真抓实干、抓出成效，绝不能“雨过地皮湿”，打折扣、有偏差。《习近平谈治国理政》第五卷指出，“要密切关注和分析研判党情党风新动向，坚持奔着问题去、对着根源治，既治标又治本，提高管党治党的精准性、实效性。”要坚持以党的创新理论最新成果为指导，既结合实际，提出实招硬招，发扬钉钉子精神，坚持不懈、步步深入，抓进度、重质量，又讲究方法，注重效率，全面推进、突出重点；既狠抓当前、又着眼长远，善作善成、久久为功。要强化责任担当、提升履职能力，既要有敢于斗争的勇气，也要有善于落实的智慧，把党中央关于全面从严治党的决策部署细化为具体举措、转化为实际行动，以“踏石留印、抓铁有痕”的劲头推动各项工作落地见效。</w:t>
        <w:br/>
        <w:t>学习贯彻习近平新时代中国特色社会主义思想是一个坚持不懈、逐步深化的过程。纪检监察机关要在党的创新理论指引下，以科学理念把握规律，以完善制度规范权力，以实际成效回应期待，不断提高纪检监察工作高质量发展水平，推动全面从严治党向纵深发展，为以中国式现代化全面推进强国建设、民族复兴伟业提供坚强保障。（张琰）</w:t>
      </w:r>
    </w:p>
    <w:p>
      <w:r>
        <w:t xml:space="preserve">责任编辑：  </w:t>
        <w:br/>
        <w:t xml:space="preserve">         侯春跃</w:t>
      </w:r>
    </w:p>
    <w:p>
      <w:r>
        <w:t>网站首页</w:t>
        <w:br/>
        <w:t>&gt;</w:t>
        <w:br/>
        <w:t>评论</w:t>
      </w:r>
    </w:p>
    <w:p>
      <w:r>
        <w:t>网站首页</w:t>
        <w:br/>
        <w:t>&gt;</w:t>
        <w:br/>
        <w:t>评论</w:t>
      </w:r>
    </w:p>
    <w:p>
      <w:r>
        <w:t>深学细悟《习近平谈治国理政》第五卷</w:t>
        <w:br/>
        <w:t xml:space="preserve">         把纪检监察工作思路举措搞得更加科学更加严密更加有效</w:t>
      </w:r>
    </w:p>
    <w:p>
      <w:r>
        <w:t>2025-10-23 16:59 来源：</w:t>
        <w:br/>
        <w:t xml:space="preserve">         中央纪委国家监委网站</w:t>
      </w:r>
    </w:p>
    <w:p>
      <w:r>
        <w:t>理论的价值在于指导实践，学习的目的全在于运用。《习近平谈治国理政》第五卷全面系统反映了习近平新时代中国特色社会主义思想最新成果，有深刻理论阐释和重要实践要求，贯穿着科学的思想方法和工作方法。要学好基本内容、悟透精髓要义，真正把马克思主义看家本领学到手，在深学细悟党的创新理论中坚定纪检监察工作正确政治方向，把纪检监察工作思路举措搞得更加科学、更加严密、更加有效。</w:t>
        <w:br/>
        <w:t>习近平新时代中国特色社会主义思想是马克思主义中国化时代化最新成果，是新时代纪检监察工作的根本遵循。纪检监察机关作为政治机关，作为党和国家监督专责机关，必须更加深化对“两个确立”的政治认同、思想认同、理论认同、情感认同，更加自觉增强“四个意识”、坚定“四个自信”、做到“两个维护”，始终在思想上政治上行动上同以习近平同志为核心的党中央保持高度一致。坚持用习近平新时代中国特色社会主义思想统一思想、统一意志、统一行动，把握好这一重要思想的世界观和方法论，坚持好、运用好贯穿其中的立场观点方法，坚定不移沿着习近平总书记指引的方向前进，切实把党的创新理论贯彻落实到纪检监察工作全过程各方面。</w:t>
        <w:br/>
        <w:t>深学习，筑牢纪检监察工作思想根基。纪检监察工作具有很强的政治性、政策性和专业性，只有不断加强学习，才能准确把握习近平总书记、党中央关于全面从严治党、党风廉政建设和反腐败斗争的新思想新观点新论断。深学细悟《习近平谈治国理政》第五卷，必须深入领会习近平总书记关于党的自我革命的重要思想的重大意义、主要内容、核心要义、实践要求等，准确把握坚持和加强党中央集中统一领导、把党的自我革命进行到底的重要要求，不断推动新征程纪检监察工作高质量发展。深入领会关于推进党的自我革命、全面从严治党的新精神新要求，从“两个历史主动”中深刻领悟新时代全面从严治党的重大意义，从“两个仍然”的重大判断中深刻领悟党中央对形势的冷静清醒判断和对任务的科学决策部署，进一步增强必胜信心、如磐恒心、坚强决心，保持永远在路上的坚韧执着，一步不停歇、半步不退让，矢志不移把反腐败斗争向纵深推进。</w:t>
        <w:br/>
        <w:t>实调研，找准纪检监察工作目标导向。调查研究是我们党的传家宝，是谋事之基、成事之道。习近平总书记高度重视调查研究工作，发表一系列重要讲话、作出一系列重要指示，深刻阐释了什么是调查研究、为什么要重视调查研究、怎样做好调查研究等重要问题，把我们党对调查研究的规律性认识提升到了新高度，为全党大兴调查研究提供了根本遵循和科学指南。实调研，关键在“实”。《习近平谈治国理政》第五卷强调，深入调查研究要“既看‘高楼大厦’又看‘背阴胡同’，真正把情况摸清、把问题找准、把对策提实”。要深入基层、深入实际、深入群众，以党的创新理论为指引，不断研究新情况、解决新问题、总结新经验、探索新规律，为制定科学有效的工作措施提供依据。切实把调研成果转化为解决问题、改进工作的实际举措，防止调查多研究少、情况多分析少，提出的对策建议大而化之、空洞抽象、不解决实际问题。</w:t>
        <w:br/>
        <w:t>抓落实，确保纪检监察工作取得实效。一分部署，九分落实。抓落实，就是要真抓实干、抓出成效，绝不能“雨过地皮湿”，打折扣、有偏差。《习近平谈治国理政》第五卷指出，“要密切关注和分析研判党情党风新动向，坚持奔着问题去、对着根源治，既治标又治本，提高管党治党的精准性、实效性。”要坚持以党的创新理论最新成果为指导，既结合实际，提出实招硬招，发扬钉钉子精神，坚持不懈、步步深入，抓进度、重质量，又讲究方法，注重效率，全面推进、突出重点；既狠抓当前、又着眼长远，善作善成、久久为功。要强化责任担当、提升履职能力，既要有敢于斗争的勇气，也要有善于落实的智慧，把党中央关于全面从严治党的决策部署细化为具体举措、转化为实际行动，以“踏石留印、抓铁有痕”的劲头推动各项工作落地见效。</w:t>
        <w:br/>
        <w:t>学习贯彻习近平新时代中国特色社会主义思想是一个坚持不懈、逐步深化的过程。纪检监察机关要在党的创新理论指引下，以科学理念把握规律，以完善制度规范权力，以实际成效回应期待，不断提高纪检监察工作高质量发展水平，推动全面从严治党向纵深发展，为以中国式现代化全面推进强国建设、民族复兴伟业提供坚强保障。（张琰）</w:t>
      </w:r>
    </w:p>
    <w:p>
      <w:r>
        <w:t xml:space="preserve">责任编辑：  </w:t>
        <w:br/>
        <w:t xml:space="preserve">         侯春跃</w:t>
      </w:r>
    </w:p>
    <w:p>
      <w:r>
        <w:t>深学细悟《习近平谈治国理政》第五卷</w:t>
        <w:br/>
        <w:t xml:space="preserve">         把纪检监察工作思路举措搞得更加科学更加严密更加有效</w:t>
      </w:r>
    </w:p>
    <w:p>
      <w:r>
        <w:t>2025-10-23 16:59 来源：</w:t>
        <w:br/>
        <w:t xml:space="preserve">         中央纪委国家监委网站</w:t>
      </w:r>
    </w:p>
    <w:p>
      <w:r>
        <w:t>理论的价值在于指导实践，学习的目的全在于运用。《习近平谈治国理政》第五卷全面系统反映了习近平新时代中国特色社会主义思想最新成果，有深刻理论阐释和重要实践要求，贯穿着科学的思想方法和工作方法。要学好基本内容、悟透精髓要义，真正把马克思主义看家本领学到手，在深学细悟党的创新理论中坚定纪检监察工作正确政治方向，把纪检监察工作思路举措搞得更加科学、更加严密、更加有效。</w:t>
        <w:br/>
        <w:t>习近平新时代中国特色社会主义思想是马克思主义中国化时代化最新成果，是新时代纪检监察工作的根本遵循。纪检监察机关作为政治机关，作为党和国家监督专责机关，必须更加深化对“两个确立”的政治认同、思想认同、理论认同、情感认同，更加自觉增强“四个意识”、坚定“四个自信”、做到“两个维护”，始终在思想上政治上行动上同以习近平同志为核心的党中央保持高度一致。坚持用习近平新时代中国特色社会主义思想统一思想、统一意志、统一行动，把握好这一重要思想的世界观和方法论，坚持好、运用好贯穿其中的立场观点方法，坚定不移沿着习近平总书记指引的方向前进，切实把党的创新理论贯彻落实到纪检监察工作全过程各方面。</w:t>
        <w:br/>
        <w:t>深学习，筑牢纪检监察工作思想根基。纪检监察工作具有很强的政治性、政策性和专业性，只有不断加强学习，才能准确把握习近平总书记、党中央关于全面从严治党、党风廉政建设和反腐败斗争的新思想新观点新论断。深学细悟《习近平谈治国理政》第五卷，必须深入领会习近平总书记关于党的自我革命的重要思想的重大意义、主要内容、核心要义、实践要求等，准确把握坚持和加强党中央集中统一领导、把党的自我革命进行到底的重要要求，不断推动新征程纪检监察工作高质量发展。深入领会关于推进党的自我革命、全面从严治党的新精神新要求，从“两个历史主动”中深刻领悟新时代全面从严治党的重大意义，从“两个仍然”的重大判断中深刻领悟党中央对形势的冷静清醒判断和对任务的科学决策部署，进一步增强必胜信心、如磐恒心、坚强决心，保持永远在路上的坚韧执着，一步不停歇、半步不退让，矢志不移把反腐败斗争向纵深推进。</w:t>
        <w:br/>
        <w:t>实调研，找准纪检监察工作目标导向。调查研究是我们党的传家宝，是谋事之基、成事之道。习近平总书记高度重视调查研究工作，发表一系列重要讲话、作出一系列重要指示，深刻阐释了什么是调查研究、为什么要重视调查研究、怎样做好调查研究等重要问题，把我们党对调查研究的规律性认识提升到了新高度，为全党大兴调查研究提供了根本遵循和科学指南。实调研，关键在“实”。《习近平谈治国理政》第五卷强调，深入调查研究要“既看‘高楼大厦’又看‘背阴胡同’，真正把情况摸清、把问题找准、把对策提实”。要深入基层、深入实际、深入群众，以党的创新理论为指引，不断研究新情况、解决新问题、总结新经验、探索新规律，为制定科学有效的工作措施提供依据。切实把调研成果转化为解决问题、改进工作的实际举措，防止调查多研究少、情况多分析少，提出的对策建议大而化之、空洞抽象、不解决实际问题。</w:t>
        <w:br/>
        <w:t>抓落实，确保纪检监察工作取得实效。一分部署，九分落实。抓落实，就是要真抓实干、抓出成效，绝不能“雨过地皮湿”，打折扣、有偏差。《习近平谈治国理政》第五卷指出，“要密切关注和分析研判党情党风新动向，坚持奔着问题去、对着根源治，既治标又治本，提高管党治党的精准性、实效性。”要坚持以党的创新理论最新成果为指导，既结合实际，提出实招硬招，发扬钉钉子精神，坚持不懈、步步深入，抓进度、重质量，又讲究方法，注重效率，全面推进、突出重点；既狠抓当前、又着眼长远，善作善成、久久为功。要强化责任担当、提升履职能力，既要有敢于斗争的勇气，也要有善于落实的智慧，把党中央关于全面从严治党的决策部署细化为具体举措、转化为实际行动，以“踏石留印、抓铁有痕”的劲头推动各项工作落地见效。</w:t>
        <w:br/>
        <w:t>学习贯彻习近平新时代中国特色社会主义思想是一个坚持不懈、逐步深化的过程。纪检监察机关要在党的创新理论指引下，以科学理念把握规律，以完善制度规范权力，以实际成效回应期待，不断提高纪检监察工作高质量发展水平，推动全面从严治党向纵深发展，为以中国式现代化全面推进强国建设、民族复兴伟业提供坚强保障。（张琰）</w:t>
      </w:r>
    </w:p>
    <w:p>
      <w:r>
        <w:t xml:space="preserve">责任编辑：  </w:t>
        <w:br/>
        <w:t xml:space="preserve">         侯春跃</w:t>
      </w:r>
    </w:p>
    <w:p>
      <w:r>
        <w:t>深学细悟《习近平谈治国理政》第五卷</w:t>
        <w:br/>
        <w:t xml:space="preserve">         把纪检监察工作思路举措搞得更加科学更加严密更加有效</w:t>
      </w:r>
    </w:p>
    <w:p>
      <w:r>
        <w:t>2025-10-23 16:59 来源：</w:t>
        <w:br/>
        <w:t xml:space="preserve">         中央纪委国家监委网站</w:t>
      </w:r>
    </w:p>
    <w:p>
      <w:r>
        <w:t>理论的价值在于指导实践，学习的目的全在于运用。《习近平谈治国理政》第五卷全面系统反映了习近平新时代中国特色社会主义思想最新成果，有深刻理论阐释和重要实践要求，贯穿着科学的思想方法和工作方法。要学好基本内容、悟透精髓要义，真正把马克思主义看家本领学到手，在深学细悟党的创新理论中坚定纪检监察工作正确政治方向，把纪检监察工作思路举措搞得更加科学、更加严密、更加有效。</w:t>
        <w:br/>
        <w:t>习近平新时代中国特色社会主义思想是马克思主义中国化时代化最新成果，是新时代纪检监察工作的根本遵循。纪检监察机关作为政治机关，作为党和国家监督专责机关，必须更加深化对“两个确立”的政治认同、思想认同、理论认同、情感认同，更加自觉增强“四个意识”、坚定“四个自信”、做到“两个维护”，始终在思想上政治上行动上同以习近平同志为核心的党中央保持高度一致。坚持用习近平新时代中国特色社会主义思想统一思想、统一意志、统一行动，把握好这一重要思想的世界观和方法论，坚持好、运用好贯穿其中的立场观点方法，坚定不移沿着习近平总书记指引的方向前进，切实把党的创新理论贯彻落实到纪检监察工作全过程各方面。</w:t>
        <w:br/>
        <w:t>深学习，筑牢纪检监察工作思想根基。纪检监察工作具有很强的政治性、政策性和专业性，只有不断加强学习，才能准确把握习近平总书记、党中央关于全面从严治党、党风廉政建设和反腐败斗争的新思想新观点新论断。深学细悟《习近平谈治国理政》第五卷，必须深入领会习近平总书记关于党的自我革命的重要思想的重大意义、主要内容、核心要义、实践要求等，准确把握坚持和加强党中央集中统一领导、把党的自我革命进行到底的重要要求，不断推动新征程纪检监察工作高质量发展。深入领会关于推进党的自我革命、全面从严治党的新精神新要求，从“两个历史主动”中深刻领悟新时代全面从严治党的重大意义，从“两个仍然”的重大判断中深刻领悟党中央对形势的冷静清醒判断和对任务的科学决策部署，进一步增强必胜信心、如磐恒心、坚强决心，保持永远在路上的坚韧执着，一步不停歇、半步不退让，矢志不移把反腐败斗争向纵深推进。</w:t>
        <w:br/>
        <w:t>实调研，找准纪检监察工作目标导向。调查研究是我们党的传家宝，是谋事之基、成事之道。习近平总书记高度重视调查研究工作，发表一系列重要讲话、作出一系列重要指示，深刻阐释了什么是调查研究、为什么要重视调查研究、怎样做好调查研究等重要问题，把我们党对调查研究的规律性认识提升到了新高度，为全党大兴调查研究提供了根本遵循和科学指南。实调研，关键在“实”。《习近平谈治国理政》第五卷强调，深入调查研究要“既看‘高楼大厦’又看‘背阴胡同’，真正把情况摸清、把问题找准、把对策提实”。要深入基层、深入实际、深入群众，以党的创新理论为指引，不断研究新情况、解决新问题、总结新经验、探索新规律，为制定科学有效的工作措施提供依据。切实把调研成果转化为解决问题、改进工作的实际举措，防止调查多研究少、情况多分析少，提出的对策建议大而化之、空洞抽象、不解决实际问题。</w:t>
        <w:br/>
        <w:t>抓落实，确保纪检监察工作取得实效。一分部署，九分落实。抓落实，就是要真抓实干、抓出成效，绝不能“雨过地皮湿”，打折扣、有偏差。《习近平谈治国理政》第五卷指出，“要密切关注和分析研判党情党风新动向，坚持奔着问题去、对着根源治，既治标又治本，提高管党治党的精准性、实效性。”要坚持以党的创新理论最新成果为指导，既结合实际，提出实招硬招，发扬钉钉子精神，坚持不懈、步步深入，抓进度、重质量，又讲究方法，注重效率，全面推进、突出重点；既狠抓当前、又着眼长远，善作善成、久久为功。要强化责任担当、提升履职能力，既要有敢于斗争的勇气，也要有善于落实的智慧，把党中央关于全面从严治党的决策部署细化为具体举措、转化为实际行动，以“踏石留印、抓铁有痕”的劲头推动各项工作落地见效。</w:t>
        <w:br/>
        <w:t>学习贯彻习近平新时代中国特色社会主义思想是一个坚持不懈、逐步深化的过程。纪检监察机关要在党的创新理论指引下，以科学理念把握规律，以完善制度规范权力，以实际成效回应期待，不断提高纪检监察工作高质量发展水平，推动全面从严治党向纵深发展，为以中国式现代化全面推进强国建设、民族复兴伟业提供坚强保障。（张琰）</w:t>
      </w:r>
    </w:p>
    <w:p>
      <w:r>
        <w:t>理论的价值在于指导实践，学习的目的全在于运用。《习近平谈治国理政》第五卷全面系统反映了习近平新时代中国特色社会主义思想最新成果，有深刻理论阐释和重要实践要求，贯穿着科学的思想方法和工作方法。要学好基本内容、悟透精髓要义，真正把马克思主义看家本领学到手，在深学细悟党的创新理论中坚定纪检监察工作正确政治方向，把纪检监察工作思路举措搞得更加科学、更加严密、更加有效。</w:t>
      </w:r>
    </w:p>
    <w:p>
      <w:r>
        <w:t>习近平新时代中国特色社会主义思想是马克思主义中国化时代化最新成果，是新时代纪检监察工作的根本遵循。纪检监察机关作为政治机关，作为党和国家监督专责机关，必须更加深化对“两个确立”的政治认同、思想认同、理论认同、情感认同，更加自觉增强“四个意识”、坚定“四个自信”、做到“两个维护”，始终在思想上政治上行动上同以习近平同志为核心的党中央保持高度一致。坚持用习近平新时代中国特色社会主义思想统一思想、统一意志、统一行动，把握好这一重要思想的世界观和方法论，坚持好、运用好贯穿其中的立场观点方法，坚定不移沿着习近平总书记指引的方向前进，切实把党的创新理论贯彻落实到纪检监察工作全过程各方面。</w:t>
      </w:r>
    </w:p>
    <w:p>
      <w:r>
        <w:t>深学习，筑牢纪检监察工作思想根基。纪检监察工作具有很强的政治性、政策性和专业性，只有不断加强学习，才能准确把握习近平总书记、党中央关于全面从严治党、党风廉政建设和反腐败斗争的新思想新观点新论断。深学细悟《习近平谈治国理政》第五卷，必须深入领会习近平总书记关于党的自我革命的重要思想的重大意义、主要内容、核心要义、实践要求等，准确把握坚持和加强党中央集中统一领导、把党的自我革命进行到底的重要要求，不断推动新征程纪检监察工作高质量发展。深入领会关于推进党的自我革命、全面从严治党的新精神新要求，从“两个历史主动”中深刻领悟新时代全面从严治党的重大意义，从“两个仍然”的重大判断中深刻领悟党中央对形势的冷静清醒判断和对任务的科学决策部署，进一步增强必胜信心、如磐恒心、坚强决心，保持永远在路上的坚韧执着，一步不停歇、半步不退让，矢志不移把反腐败斗争向纵深推进。</w:t>
      </w:r>
    </w:p>
    <w:p>
      <w:r>
        <w:t>实调研，找准纪检监察工作目标导向。调查研究是我们党的传家宝，是谋事之基、成事之道。习近平总书记高度重视调查研究工作，发表一系列重要讲话、作出一系列重要指示，深刻阐释了什么是调查研究、为什么要重视调查研究、怎样做好调查研究等重要问题，把我们党对调查研究的规律性认识提升到了新高度，为全党大兴调查研究提供了根本遵循和科学指南。实调研，关键在“实”。《习近平谈治国理政》第五卷强调，深入调查研究要“既看‘高楼大厦’又看‘背阴胡同’，真正把情况摸清、把问题找准、把对策提实”。要深入基层、深入实际、深入群众，以党的创新理论为指引，不断研究新情况、解决新问题、总结新经验、探索新规律，为制定科学有效的工作措施提供依据。切实把调研成果转化为解决问题、改进工作的实际举措，防止调查多研究少、情况多分析少，提出的对策建议大而化之、空洞抽象、不解决实际问题。</w:t>
      </w:r>
    </w:p>
    <w:p>
      <w:r>
        <w:t>抓落实，确保纪检监察工作取得实效。一分部署，九分落实。抓落实，就是要真抓实干、抓出成效，绝不能“雨过地皮湿”，打折扣、有偏差。《习近平谈治国理政》第五卷指出，“要密切关注和分析研判党情党风新动向，坚持奔着问题去、对着根源治，既治标又治本，提高管党治党的精准性、实效性。”要坚持以党的创新理论最新成果为指导，既结合实际，提出实招硬招，发扬钉钉子精神，坚持不懈、步步深入，抓进度、重质量，又讲究方法，注重效率，全面推进、突出重点；既狠抓当前、又着眼长远，善作善成、久久为功。要强化责任担当、提升履职能力，既要有敢于斗争的勇气，也要有善于落实的智慧，把党中央关于全面从严治党的决策部署细化为具体举措、转化为实际行动，以“踏石留印、抓铁有痕”的劲头推动各项工作落地见效。</w:t>
      </w:r>
    </w:p>
    <w:p>
      <w:r>
        <w:t>学习贯彻习近平新时代中国特色社会主义思想是一个坚持不懈、逐步深化的过程。纪检监察机关要在党的创新理论指引下，以科学理念把握规律，以完善制度规范权力，以实际成效回应期待，不断提高纪检监察工作高质量发展水平，推动全面从严治党向纵深发展，为以中国式现代化全面推进强国建设、民族复兴伟业提供坚强保障。（张琰）</w:t>
      </w:r>
    </w:p>
    <w:p>
      <w:r>
        <w:t xml:space="preserve">责任编辑：  </w:t>
        <w:br/>
        <w:t xml:space="preserve">         侯春跃</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全国纪检监察网站</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河南省政府网站</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省辖市纪委监委网站</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常用网站</w:t>
      </w:r>
    </w:p>
    <w:p>
      <w:r>
        <w:t>Copyright 2014-2023 www.hnsjw.gov.cn All Rights Reserved</w:t>
        <w:br/>
        <w:t>版权所有：中共河南省纪律检查委员会　　河南省监察委员会</w:t>
        <w:br/>
        <w:t>浏览人次：　　备案序号：豫ICP备2022015158号-1</w:t>
      </w:r>
    </w:p>
    <w:p>
      <w:r>
        <w:t>Copyright 2014-2023 www.hnsjw.gov.cn All Rights Reserved</w:t>
      </w:r>
    </w:p>
    <w:p>
      <w:r>
        <w:t>版权所有：中共河南省纪律检查委员会　　河南省监察委员会</w:t>
      </w:r>
    </w:p>
    <w:p>
      <w:r>
        <w:t>浏览人次：　　备案序号：豫ICP备2022015158号-1</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