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驻马店：多点发力推动纪律教育入脑入心</w:t>
      </w:r>
    </w:p>
    <w:p>
      <w:r>
        <w:t>来源网站: 河南纪检监察 (河南)</w:t>
      </w:r>
    </w:p>
    <w:p>
      <w:r>
        <w:t>原始链接: https://www.hnsjw.gov.cn/sitesources/hnsjct/page_pc/ztjljy/mfx/article7d07f1b3f8ee41ceb87978f299ccede5.html</w:t>
      </w:r>
    </w:p>
    <w:p>
      <w:r>
        <w:t>发布时间: 未知</w:t>
      </w:r>
    </w:p>
    <w:p>
      <w:r>
        <w:t>作者: 未知</w:t>
      </w:r>
    </w:p>
    <w:p>
      <w:r>
        <w:t>匹配关键字: 反腐败</w:t>
      </w:r>
    </w:p>
    <w:p>
      <w:r>
        <w:t>爬取时间: 2025-10-30 15:08:53</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学条例 守党纪</w:t>
        <w:br/>
        <w:t>&gt;</w:t>
        <w:br/>
        <w:t>明方向</w:t>
      </w:r>
    </w:p>
    <w:p>
      <w:r>
        <w:t>驻马店：多点发力推动纪律教育入脑入心</w:t>
      </w:r>
    </w:p>
    <w:p>
      <w:r>
        <w:t>2025-08-04 17:47 来源：</w:t>
        <w:br/>
        <w:t xml:space="preserve">         河南省纪委监委网站</w:t>
      </w:r>
    </w:p>
    <w:p>
      <w:r>
        <w:t>“看着曾经的‘身边人’变成‘案中人’，对我的触动很大，我一定严守各项纪律要求，守住拒腐防变思想防线。”日前，驻马店市召开全市警示教育会，在观看完会上播放的警示教育片《铁规砺剑》后，一名与会领导干部这样说道。</w:t>
        <w:br/>
        <w:t>近年来，驻马店市各级纪检监察机关深入贯彻落实习近平总书记关于全面从严治党的重要论述精神，将加强纪律教育作为一体推进“三不腐”的重要抓手，坚持教育在先、警示在先、预防在先，创新形式、丰富载体，推动纪律教育入脑入心，为全市党风廉政建设和反腐败斗争提供坚实思想保障。</w:t>
        <w:br/>
        <w:t>为充分发挥“头雁效应”，该市纪委监委压紧压实“一把手”责任，督促全市各级党组织创新形式内容，通过理论学习中心组扩大会议、三会一课、主题党日等多种形式，扎实开展好“书记讲纪法”活动。紧盯干部提拔任用等关键时间节点，深化廉政谈话，将观看警示教育片、读忏悔录、剖析典型案例等充分结合，引导党员干部慎独慎微，筑牢纪律防线。</w:t>
        <w:br/>
        <w:t>该市纪委监委持续创新教育形式，以“线上+线下”形式增强纪律教育感染力。利用“清风驻马店”微信公众号等新媒体平台，定期推送党规党纪解读文章、廉洁文化作品、典型案例通报等，打造“指尖上的纪律课堂”，让党员干部随时随地接受纪律教育。同时，充分利用驻马店市廉政文化教育中心，组织全市各级党员干部前往参观，通过形式内容结合、观感体验并重、正面引导和反面警示并举的沉浸式参观体验，让纪律教育更加直观、更加可感。</w:t>
        <w:br/>
        <w:t>“为进一步深化纪律教育，我们将警示教育作为开展好纪律教育的重要抓手，坚持用身边事教育身边人，持续绷紧纪律‘高压线’。”该市纪委监委有关负责人介绍。</w:t>
        <w:br/>
        <w:t>该市纪委监委深入剖析近年来本地查处的违纪违法典型案例，拍摄警示教育片，编印违纪违法典型案例，组织党员干部观看学习。为进一步将警示案例资源转化为教育资源，拓展警示教育广度深度，该市纪委监委分层级分领域编印医疗领域、教育领域忏悔录汇编，将纪律教育从“大水漫灌”转变为“精准滴灌”。同时，注重做好案件查办“后半篇文章”，将以案促改同案件查办紧密结合，针对违纪违法典型案件，通过前往案发单位宣读处分决定、通报案情、送达以案促改通知书等方式，将处分决定的“一张纸”变为纪律教育的“一节课”，实现查处一案、警示一片、治理一域的综合效果。</w:t>
        <w:br/>
        <w:t>为涵养清朗党风政风社风，深入推进纪律教育，汝南县纪委监委把家风建设同纪律教育深入结合，坚持以文化人，立足本地廉政文化资源，深入挖掘具有代表性的勤廉人物事迹、清正家风故事等，依托微信公众号、纪检监察门户网站、文化墙、宣传栏等平台，教育引导党员干部廉以修身、廉以齐家，号召党员干部家属做好“廉内助”，让清正廉洁的家风浸润千家万户。</w:t>
        <w:br/>
        <w:t>新蔡县纪委监委活用本地“廉”元素，发挥廉洁文化对加强纪律教育的促进作用，依托张九一纪念馆、月亮湾廉政主题公园等影响力强、覆盖面广的廉政宣传阵地，并利用好乡村警示教育馆、村史馆等，持续开展好“青廉教育”、警示教育，推动基层纪律教育常态化、长效化。以明代诗人张九一的廉洁故事为题材，创作廉政豫剧《绿波楼》；以明代官员宋训廉洁从政故事为题，制作动漫视频《宋训：鱼头参政》，将廉洁文化润物无声浸润作用转化为党员干部崇廉尚德的内生动力。</w:t>
        <w:br/>
        <w:t>“纪律教育没有休止符。”该市纪委监委相关负责人表示，下一步，将持续探索深入开展纪律教育的方式方法，增强纪律教育的针对性、实效性，引导全市广大党员干部绷紧纪律弦，做到心有所畏、言有所戒、行有所止。（王文博）</w:t>
      </w:r>
    </w:p>
    <w:p>
      <w:r>
        <w:t xml:space="preserve">责任编辑：  </w:t>
        <w:br/>
        <w:t xml:space="preserve">         段君伟</w:t>
      </w:r>
    </w:p>
    <w:p>
      <w:r>
        <w:t>网站首页</w:t>
        <w:br/>
        <w:t>&gt;</w:t>
        <w:br/>
        <w:t>学条例 守党纪</w:t>
        <w:br/>
        <w:t>&gt;</w:t>
        <w:br/>
        <w:t>明方向</w:t>
      </w:r>
    </w:p>
    <w:p>
      <w:r>
        <w:t>驻马店：多点发力推动纪律教育入脑入心</w:t>
      </w:r>
    </w:p>
    <w:p>
      <w:r>
        <w:t>2025-08-04 17:47 来源：</w:t>
        <w:br/>
        <w:t xml:space="preserve">         河南省纪委监委网站</w:t>
      </w:r>
    </w:p>
    <w:p>
      <w:r>
        <w:t>“看着曾经的‘身边人’变成‘案中人’，对我的触动很大，我一定严守各项纪律要求，守住拒腐防变思想防线。”日前，驻马店市召开全市警示教育会，在观看完会上播放的警示教育片《铁规砺剑》后，一名与会领导干部这样说道。</w:t>
        <w:br/>
        <w:t>近年来，驻马店市各级纪检监察机关深入贯彻落实习近平总书记关于全面从严治党的重要论述精神，将加强纪律教育作为一体推进“三不腐”的重要抓手，坚持教育在先、警示在先、预防在先，创新形式、丰富载体，推动纪律教育入脑入心，为全市党风廉政建设和反腐败斗争提供坚实思想保障。</w:t>
        <w:br/>
        <w:t>为充分发挥“头雁效应”，该市纪委监委压紧压实“一把手”责任，督促全市各级党组织创新形式内容，通过理论学习中心组扩大会议、三会一课、主题党日等多种形式，扎实开展好“书记讲纪法”活动。紧盯干部提拔任用等关键时间节点，深化廉政谈话，将观看警示教育片、读忏悔录、剖析典型案例等充分结合，引导党员干部慎独慎微，筑牢纪律防线。</w:t>
        <w:br/>
        <w:t>该市纪委监委持续创新教育形式，以“线上+线下”形式增强纪律教育感染力。利用“清风驻马店”微信公众号等新媒体平台，定期推送党规党纪解读文章、廉洁文化作品、典型案例通报等，打造“指尖上的纪律课堂”，让党员干部随时随地接受纪律教育。同时，充分利用驻马店市廉政文化教育中心，组织全市各级党员干部前往参观，通过形式内容结合、观感体验并重、正面引导和反面警示并举的沉浸式参观体验，让纪律教育更加直观、更加可感。</w:t>
        <w:br/>
        <w:t>“为进一步深化纪律教育，我们将警示教育作为开展好纪律教育的重要抓手，坚持用身边事教育身边人，持续绷紧纪律‘高压线’。”该市纪委监委有关负责人介绍。</w:t>
        <w:br/>
        <w:t>该市纪委监委深入剖析近年来本地查处的违纪违法典型案例，拍摄警示教育片，编印违纪违法典型案例，组织党员干部观看学习。为进一步将警示案例资源转化为教育资源，拓展警示教育广度深度，该市纪委监委分层级分领域编印医疗领域、教育领域忏悔录汇编，将纪律教育从“大水漫灌”转变为“精准滴灌”。同时，注重做好案件查办“后半篇文章”，将以案促改同案件查办紧密结合，针对违纪违法典型案件，通过前往案发单位宣读处分决定、通报案情、送达以案促改通知书等方式，将处分决定的“一张纸”变为纪律教育的“一节课”，实现查处一案、警示一片、治理一域的综合效果。</w:t>
        <w:br/>
        <w:t>为涵养清朗党风政风社风，深入推进纪律教育，汝南县纪委监委把家风建设同纪律教育深入结合，坚持以文化人，立足本地廉政文化资源，深入挖掘具有代表性的勤廉人物事迹、清正家风故事等，依托微信公众号、纪检监察门户网站、文化墙、宣传栏等平台，教育引导党员干部廉以修身、廉以齐家，号召党员干部家属做好“廉内助”，让清正廉洁的家风浸润千家万户。</w:t>
        <w:br/>
        <w:t>新蔡县纪委监委活用本地“廉”元素，发挥廉洁文化对加强纪律教育的促进作用，依托张九一纪念馆、月亮湾廉政主题公园等影响力强、覆盖面广的廉政宣传阵地，并利用好乡村警示教育馆、村史馆等，持续开展好“青廉教育”、警示教育，推动基层纪律教育常态化、长效化。以明代诗人张九一的廉洁故事为题材，创作廉政豫剧《绿波楼》；以明代官员宋训廉洁从政故事为题，制作动漫视频《宋训：鱼头参政》，将廉洁文化润物无声浸润作用转化为党员干部崇廉尚德的内生动力。</w:t>
        <w:br/>
        <w:t>“纪律教育没有休止符。”该市纪委监委相关负责人表示，下一步，将持续探索深入开展纪律教育的方式方法，增强纪律教育的针对性、实效性，引导全市广大党员干部绷紧纪律弦，做到心有所畏、言有所戒、行有所止。（王文博）</w:t>
      </w:r>
    </w:p>
    <w:p>
      <w:r>
        <w:t xml:space="preserve">责任编辑：  </w:t>
        <w:br/>
        <w:t xml:space="preserve">         段君伟</w:t>
      </w:r>
    </w:p>
    <w:p>
      <w:r>
        <w:t>网站首页</w:t>
        <w:br/>
        <w:t>&gt;</w:t>
        <w:br/>
        <w:t>学条例 守党纪</w:t>
        <w:br/>
        <w:t>&gt;</w:t>
        <w:br/>
        <w:t>明方向</w:t>
      </w:r>
    </w:p>
    <w:p>
      <w:r>
        <w:t>驻马店：多点发力推动纪律教育入脑入心</w:t>
      </w:r>
    </w:p>
    <w:p>
      <w:r>
        <w:t>2025-08-04 17:47 来源：</w:t>
        <w:br/>
        <w:t xml:space="preserve">         河南省纪委监委网站</w:t>
      </w:r>
    </w:p>
    <w:p>
      <w:r>
        <w:t>“看着曾经的‘身边人’变成‘案中人’，对我的触动很大，我一定严守各项纪律要求，守住拒腐防变思想防线。”日前，驻马店市召开全市警示教育会，在观看完会上播放的警示教育片《铁规砺剑》后，一名与会领导干部这样说道。</w:t>
        <w:br/>
        <w:t>近年来，驻马店市各级纪检监察机关深入贯彻落实习近平总书记关于全面从严治党的重要论述精神，将加强纪律教育作为一体推进“三不腐”的重要抓手，坚持教育在先、警示在先、预防在先，创新形式、丰富载体，推动纪律教育入脑入心，为全市党风廉政建设和反腐败斗争提供坚实思想保障。</w:t>
        <w:br/>
        <w:t>为充分发挥“头雁效应”，该市纪委监委压紧压实“一把手”责任，督促全市各级党组织创新形式内容，通过理论学习中心组扩大会议、三会一课、主题党日等多种形式，扎实开展好“书记讲纪法”活动。紧盯干部提拔任用等关键时间节点，深化廉政谈话，将观看警示教育片、读忏悔录、剖析典型案例等充分结合，引导党员干部慎独慎微，筑牢纪律防线。</w:t>
        <w:br/>
        <w:t>该市纪委监委持续创新教育形式，以“线上+线下”形式增强纪律教育感染力。利用“清风驻马店”微信公众号等新媒体平台，定期推送党规党纪解读文章、廉洁文化作品、典型案例通报等，打造“指尖上的纪律课堂”，让党员干部随时随地接受纪律教育。同时，充分利用驻马店市廉政文化教育中心，组织全市各级党员干部前往参观，通过形式内容结合、观感体验并重、正面引导和反面警示并举的沉浸式参观体验，让纪律教育更加直观、更加可感。</w:t>
        <w:br/>
        <w:t>“为进一步深化纪律教育，我们将警示教育作为开展好纪律教育的重要抓手，坚持用身边事教育身边人，持续绷紧纪律‘高压线’。”该市纪委监委有关负责人介绍。</w:t>
        <w:br/>
        <w:t>该市纪委监委深入剖析近年来本地查处的违纪违法典型案例，拍摄警示教育片，编印违纪违法典型案例，组织党员干部观看学习。为进一步将警示案例资源转化为教育资源，拓展警示教育广度深度，该市纪委监委分层级分领域编印医疗领域、教育领域忏悔录汇编，将纪律教育从“大水漫灌”转变为“精准滴灌”。同时，注重做好案件查办“后半篇文章”，将以案促改同案件查办紧密结合，针对违纪违法典型案件，通过前往案发单位宣读处分决定、通报案情、送达以案促改通知书等方式，将处分决定的“一张纸”变为纪律教育的“一节课”，实现查处一案、警示一片、治理一域的综合效果。</w:t>
        <w:br/>
        <w:t>为涵养清朗党风政风社风，深入推进纪律教育，汝南县纪委监委把家风建设同纪律教育深入结合，坚持以文化人，立足本地廉政文化资源，深入挖掘具有代表性的勤廉人物事迹、清正家风故事等，依托微信公众号、纪检监察门户网站、文化墙、宣传栏等平台，教育引导党员干部廉以修身、廉以齐家，号召党员干部家属做好“廉内助”，让清正廉洁的家风浸润千家万户。</w:t>
        <w:br/>
        <w:t>新蔡县纪委监委活用本地“廉”元素，发挥廉洁文化对加强纪律教育的促进作用，依托张九一纪念馆、月亮湾廉政主题公园等影响力强、覆盖面广的廉政宣传阵地，并利用好乡村警示教育馆、村史馆等，持续开展好“青廉教育”、警示教育，推动基层纪律教育常态化、长效化。以明代诗人张九一的廉洁故事为题材，创作廉政豫剧《绿波楼》；以明代官员宋训廉洁从政故事为题，制作动漫视频《宋训：鱼头参政》，将廉洁文化润物无声浸润作用转化为党员干部崇廉尚德的内生动力。</w:t>
        <w:br/>
        <w:t>“纪律教育没有休止符。”该市纪委监委相关负责人表示，下一步，将持续探索深入开展纪律教育的方式方法，增强纪律教育的针对性、实效性，引导全市广大党员干部绷紧纪律弦，做到心有所畏、言有所戒、行有所止。（王文博）</w:t>
      </w:r>
    </w:p>
    <w:p>
      <w:r>
        <w:t xml:space="preserve">责任编辑：  </w:t>
        <w:br/>
        <w:t xml:space="preserve">         段君伟</w:t>
      </w:r>
    </w:p>
    <w:p>
      <w:r>
        <w:t>网站首页</w:t>
        <w:br/>
        <w:t>&gt;</w:t>
        <w:br/>
        <w:t>学条例 守党纪</w:t>
        <w:br/>
        <w:t>&gt;</w:t>
        <w:br/>
        <w:t>明方向</w:t>
      </w:r>
    </w:p>
    <w:p>
      <w:r>
        <w:t>驻马店：多点发力推动纪律教育入脑入心</w:t>
      </w:r>
    </w:p>
    <w:p>
      <w:r>
        <w:t>2025-08-04 17:47 来源：</w:t>
        <w:br/>
        <w:t xml:space="preserve">         河南省纪委监委网站</w:t>
      </w:r>
    </w:p>
    <w:p>
      <w:r>
        <w:t>“看着曾经的‘身边人’变成‘案中人’，对我的触动很大，我一定严守各项纪律要求，守住拒腐防变思想防线。”日前，驻马店市召开全市警示教育会，在观看完会上播放的警示教育片《铁规砺剑》后，一名与会领导干部这样说道。</w:t>
        <w:br/>
        <w:t>近年来，驻马店市各级纪检监察机关深入贯彻落实习近平总书记关于全面从严治党的重要论述精神，将加强纪律教育作为一体推进“三不腐”的重要抓手，坚持教育在先、警示在先、预防在先，创新形式、丰富载体，推动纪律教育入脑入心，为全市党风廉政建设和反腐败斗争提供坚实思想保障。</w:t>
        <w:br/>
        <w:t>为充分发挥“头雁效应”，该市纪委监委压紧压实“一把手”责任，督促全市各级党组织创新形式内容，通过理论学习中心组扩大会议、三会一课、主题党日等多种形式，扎实开展好“书记讲纪法”活动。紧盯干部提拔任用等关键时间节点，深化廉政谈话，将观看警示教育片、读忏悔录、剖析典型案例等充分结合，引导党员干部慎独慎微，筑牢纪律防线。</w:t>
        <w:br/>
        <w:t>该市纪委监委持续创新教育形式，以“线上+线下”形式增强纪律教育感染力。利用“清风驻马店”微信公众号等新媒体平台，定期推送党规党纪解读文章、廉洁文化作品、典型案例通报等，打造“指尖上的纪律课堂”，让党员干部随时随地接受纪律教育。同时，充分利用驻马店市廉政文化教育中心，组织全市各级党员干部前往参观，通过形式内容结合、观感体验并重、正面引导和反面警示并举的沉浸式参观体验，让纪律教育更加直观、更加可感。</w:t>
        <w:br/>
        <w:t>“为进一步深化纪律教育，我们将警示教育作为开展好纪律教育的重要抓手，坚持用身边事教育身边人，持续绷紧纪律‘高压线’。”该市纪委监委有关负责人介绍。</w:t>
        <w:br/>
        <w:t>该市纪委监委深入剖析近年来本地查处的违纪违法典型案例，拍摄警示教育片，编印违纪违法典型案例，组织党员干部观看学习。为进一步将警示案例资源转化为教育资源，拓展警示教育广度深度，该市纪委监委分层级分领域编印医疗领域、教育领域忏悔录汇编，将纪律教育从“大水漫灌”转变为“精准滴灌”。同时，注重做好案件查办“后半篇文章”，将以案促改同案件查办紧密结合，针对违纪违法典型案件，通过前往案发单位宣读处分决定、通报案情、送达以案促改通知书等方式，将处分决定的“一张纸”变为纪律教育的“一节课”，实现查处一案、警示一片、治理一域的综合效果。</w:t>
        <w:br/>
        <w:t>为涵养清朗党风政风社风，深入推进纪律教育，汝南县纪委监委把家风建设同纪律教育深入结合，坚持以文化人，立足本地廉政文化资源，深入挖掘具有代表性的勤廉人物事迹、清正家风故事等，依托微信公众号、纪检监察门户网站、文化墙、宣传栏等平台，教育引导党员干部廉以修身、廉以齐家，号召党员干部家属做好“廉内助”，让清正廉洁的家风浸润千家万户。</w:t>
        <w:br/>
        <w:t>新蔡县纪委监委活用本地“廉”元素，发挥廉洁文化对加强纪律教育的促进作用，依托张九一纪念馆、月亮湾廉政主题公园等影响力强、覆盖面广的廉政宣传阵地，并利用好乡村警示教育馆、村史馆等，持续开展好“青廉教育”、警示教育，推动基层纪律教育常态化、长效化。以明代诗人张九一的廉洁故事为题材，创作廉政豫剧《绿波楼》；以明代官员宋训廉洁从政故事为题，制作动漫视频《宋训：鱼头参政》，将廉洁文化润物无声浸润作用转化为党员干部崇廉尚德的内生动力。</w:t>
        <w:br/>
        <w:t>“纪律教育没有休止符。”该市纪委监委相关负责人表示，下一步，将持续探索深入开展纪律教育的方式方法，增强纪律教育的针对性、实效性，引导全市广大党员干部绷紧纪律弦，做到心有所畏、言有所戒、行有所止。（王文博）</w:t>
      </w:r>
    </w:p>
    <w:p>
      <w:r>
        <w:t xml:space="preserve">责任编辑：  </w:t>
        <w:br/>
        <w:t xml:space="preserve">         段君伟</w:t>
      </w:r>
    </w:p>
    <w:p>
      <w:r>
        <w:t>网站首页</w:t>
        <w:br/>
        <w:t>&gt;</w:t>
        <w:br/>
        <w:t>学条例 守党纪</w:t>
        <w:br/>
        <w:t>&gt;</w:t>
        <w:br/>
        <w:t>明方向</w:t>
      </w:r>
    </w:p>
    <w:p>
      <w:r>
        <w:t>网站首页</w:t>
        <w:br/>
        <w:t>&gt;</w:t>
        <w:br/>
        <w:t>学条例 守党纪</w:t>
        <w:br/>
        <w:t>&gt;</w:t>
        <w:br/>
        <w:t>明方向</w:t>
      </w:r>
    </w:p>
    <w:p>
      <w:r>
        <w:t>驻马店：多点发力推动纪律教育入脑入心</w:t>
      </w:r>
    </w:p>
    <w:p>
      <w:r>
        <w:t>2025-08-04 17:47 来源：</w:t>
        <w:br/>
        <w:t xml:space="preserve">         河南省纪委监委网站</w:t>
      </w:r>
    </w:p>
    <w:p>
      <w:r>
        <w:t>“看着曾经的‘身边人’变成‘案中人’，对我的触动很大，我一定严守各项纪律要求，守住拒腐防变思想防线。”日前，驻马店市召开全市警示教育会，在观看完会上播放的警示教育片《铁规砺剑》后，一名与会领导干部这样说道。</w:t>
        <w:br/>
        <w:t>近年来，驻马店市各级纪检监察机关深入贯彻落实习近平总书记关于全面从严治党的重要论述精神，将加强纪律教育作为一体推进“三不腐”的重要抓手，坚持教育在先、警示在先、预防在先，创新形式、丰富载体，推动纪律教育入脑入心，为全市党风廉政建设和反腐败斗争提供坚实思想保障。</w:t>
        <w:br/>
        <w:t>为充分发挥“头雁效应”，该市纪委监委压紧压实“一把手”责任，督促全市各级党组织创新形式内容，通过理论学习中心组扩大会议、三会一课、主题党日等多种形式，扎实开展好“书记讲纪法”活动。紧盯干部提拔任用等关键时间节点，深化廉政谈话，将观看警示教育片、读忏悔录、剖析典型案例等充分结合，引导党员干部慎独慎微，筑牢纪律防线。</w:t>
        <w:br/>
        <w:t>该市纪委监委持续创新教育形式，以“线上+线下”形式增强纪律教育感染力。利用“清风驻马店”微信公众号等新媒体平台，定期推送党规党纪解读文章、廉洁文化作品、典型案例通报等，打造“指尖上的纪律课堂”，让党员干部随时随地接受纪律教育。同时，充分利用驻马店市廉政文化教育中心，组织全市各级党员干部前往参观，通过形式内容结合、观感体验并重、正面引导和反面警示并举的沉浸式参观体验，让纪律教育更加直观、更加可感。</w:t>
        <w:br/>
        <w:t>“为进一步深化纪律教育，我们将警示教育作为开展好纪律教育的重要抓手，坚持用身边事教育身边人，持续绷紧纪律‘高压线’。”该市纪委监委有关负责人介绍。</w:t>
        <w:br/>
        <w:t>该市纪委监委深入剖析近年来本地查处的违纪违法典型案例，拍摄警示教育片，编印违纪违法典型案例，组织党员干部观看学习。为进一步将警示案例资源转化为教育资源，拓展警示教育广度深度，该市纪委监委分层级分领域编印医疗领域、教育领域忏悔录汇编，将纪律教育从“大水漫灌”转变为“精准滴灌”。同时，注重做好案件查办“后半篇文章”，将以案促改同案件查办紧密结合，针对违纪违法典型案件，通过前往案发单位宣读处分决定、通报案情、送达以案促改通知书等方式，将处分决定的“一张纸”变为纪律教育的“一节课”，实现查处一案、警示一片、治理一域的综合效果。</w:t>
        <w:br/>
        <w:t>为涵养清朗党风政风社风，深入推进纪律教育，汝南县纪委监委把家风建设同纪律教育深入结合，坚持以文化人，立足本地廉政文化资源，深入挖掘具有代表性的勤廉人物事迹、清正家风故事等，依托微信公众号、纪检监察门户网站、文化墙、宣传栏等平台，教育引导党员干部廉以修身、廉以齐家，号召党员干部家属做好“廉内助”，让清正廉洁的家风浸润千家万户。</w:t>
        <w:br/>
        <w:t>新蔡县纪委监委活用本地“廉”元素，发挥廉洁文化对加强纪律教育的促进作用，依托张九一纪念馆、月亮湾廉政主题公园等影响力强、覆盖面广的廉政宣传阵地，并利用好乡村警示教育馆、村史馆等，持续开展好“青廉教育”、警示教育，推动基层纪律教育常态化、长效化。以明代诗人张九一的廉洁故事为题材，创作廉政豫剧《绿波楼》；以明代官员宋训廉洁从政故事为题，制作动漫视频《宋训：鱼头参政》，将廉洁文化润物无声浸润作用转化为党员干部崇廉尚德的内生动力。</w:t>
        <w:br/>
        <w:t>“纪律教育没有休止符。”该市纪委监委相关负责人表示，下一步，将持续探索深入开展纪律教育的方式方法，增强纪律教育的针对性、实效性，引导全市广大党员干部绷紧纪律弦，做到心有所畏、言有所戒、行有所止。（王文博）</w:t>
      </w:r>
    </w:p>
    <w:p>
      <w:r>
        <w:t xml:space="preserve">责任编辑：  </w:t>
        <w:br/>
        <w:t xml:space="preserve">         段君伟</w:t>
      </w:r>
    </w:p>
    <w:p>
      <w:r>
        <w:t>驻马店：多点发力推动纪律教育入脑入心</w:t>
      </w:r>
    </w:p>
    <w:p>
      <w:r>
        <w:t>2025-08-04 17:47 来源：</w:t>
        <w:br/>
        <w:t xml:space="preserve">         河南省纪委监委网站</w:t>
      </w:r>
    </w:p>
    <w:p>
      <w:r>
        <w:t>“看着曾经的‘身边人’变成‘案中人’，对我的触动很大，我一定严守各项纪律要求，守住拒腐防变思想防线。”日前，驻马店市召开全市警示教育会，在观看完会上播放的警示教育片《铁规砺剑》后，一名与会领导干部这样说道。</w:t>
        <w:br/>
        <w:t>近年来，驻马店市各级纪检监察机关深入贯彻落实习近平总书记关于全面从严治党的重要论述精神，将加强纪律教育作为一体推进“三不腐”的重要抓手，坚持教育在先、警示在先、预防在先，创新形式、丰富载体，推动纪律教育入脑入心，为全市党风廉政建设和反腐败斗争提供坚实思想保障。</w:t>
        <w:br/>
        <w:t>为充分发挥“头雁效应”，该市纪委监委压紧压实“一把手”责任，督促全市各级党组织创新形式内容，通过理论学习中心组扩大会议、三会一课、主题党日等多种形式，扎实开展好“书记讲纪法”活动。紧盯干部提拔任用等关键时间节点，深化廉政谈话，将观看警示教育片、读忏悔录、剖析典型案例等充分结合，引导党员干部慎独慎微，筑牢纪律防线。</w:t>
        <w:br/>
        <w:t>该市纪委监委持续创新教育形式，以“线上+线下”形式增强纪律教育感染力。利用“清风驻马店”微信公众号等新媒体平台，定期推送党规党纪解读文章、廉洁文化作品、典型案例通报等，打造“指尖上的纪律课堂”，让党员干部随时随地接受纪律教育。同时，充分利用驻马店市廉政文化教育中心，组织全市各级党员干部前往参观，通过形式内容结合、观感体验并重、正面引导和反面警示并举的沉浸式参观体验，让纪律教育更加直观、更加可感。</w:t>
        <w:br/>
        <w:t>“为进一步深化纪律教育，我们将警示教育作为开展好纪律教育的重要抓手，坚持用身边事教育身边人，持续绷紧纪律‘高压线’。”该市纪委监委有关负责人介绍。</w:t>
        <w:br/>
        <w:t>该市纪委监委深入剖析近年来本地查处的违纪违法典型案例，拍摄警示教育片，编印违纪违法典型案例，组织党员干部观看学习。为进一步将警示案例资源转化为教育资源，拓展警示教育广度深度，该市纪委监委分层级分领域编印医疗领域、教育领域忏悔录汇编，将纪律教育从“大水漫灌”转变为“精准滴灌”。同时，注重做好案件查办“后半篇文章”，将以案促改同案件查办紧密结合，针对违纪违法典型案件，通过前往案发单位宣读处分决定、通报案情、送达以案促改通知书等方式，将处分决定的“一张纸”变为纪律教育的“一节课”，实现查处一案、警示一片、治理一域的综合效果。</w:t>
        <w:br/>
        <w:t>为涵养清朗党风政风社风，深入推进纪律教育，汝南县纪委监委把家风建设同纪律教育深入结合，坚持以文化人，立足本地廉政文化资源，深入挖掘具有代表性的勤廉人物事迹、清正家风故事等，依托微信公众号、纪检监察门户网站、文化墙、宣传栏等平台，教育引导党员干部廉以修身、廉以齐家，号召党员干部家属做好“廉内助”，让清正廉洁的家风浸润千家万户。</w:t>
        <w:br/>
        <w:t>新蔡县纪委监委活用本地“廉”元素，发挥廉洁文化对加强纪律教育的促进作用，依托张九一纪念馆、月亮湾廉政主题公园等影响力强、覆盖面广的廉政宣传阵地，并利用好乡村警示教育馆、村史馆等，持续开展好“青廉教育”、警示教育，推动基层纪律教育常态化、长效化。以明代诗人张九一的廉洁故事为题材，创作廉政豫剧《绿波楼》；以明代官员宋训廉洁从政故事为题，制作动漫视频《宋训：鱼头参政》，将廉洁文化润物无声浸润作用转化为党员干部崇廉尚德的内生动力。</w:t>
        <w:br/>
        <w:t>“纪律教育没有休止符。”该市纪委监委相关负责人表示，下一步，将持续探索深入开展纪律教育的方式方法，增强纪律教育的针对性、实效性，引导全市广大党员干部绷紧纪律弦，做到心有所畏、言有所戒、行有所止。（王文博）</w:t>
      </w:r>
    </w:p>
    <w:p>
      <w:r>
        <w:t xml:space="preserve">责任编辑：  </w:t>
        <w:br/>
        <w:t xml:space="preserve">         段君伟</w:t>
      </w:r>
    </w:p>
    <w:p>
      <w:r>
        <w:t>驻马店：多点发力推动纪律教育入脑入心</w:t>
      </w:r>
    </w:p>
    <w:p>
      <w:r>
        <w:t>2025-08-04 17:47 来源：</w:t>
        <w:br/>
        <w:t xml:space="preserve">         河南省纪委监委网站</w:t>
      </w:r>
    </w:p>
    <w:p>
      <w:r>
        <w:t>“看着曾经的‘身边人’变成‘案中人’，对我的触动很大，我一定严守各项纪律要求，守住拒腐防变思想防线。”日前，驻马店市召开全市警示教育会，在观看完会上播放的警示教育片《铁规砺剑》后，一名与会领导干部这样说道。</w:t>
        <w:br/>
        <w:t>近年来，驻马店市各级纪检监察机关深入贯彻落实习近平总书记关于全面从严治党的重要论述精神，将加强纪律教育作为一体推进“三不腐”的重要抓手，坚持教育在先、警示在先、预防在先，创新形式、丰富载体，推动纪律教育入脑入心，为全市党风廉政建设和反腐败斗争提供坚实思想保障。</w:t>
        <w:br/>
        <w:t>为充分发挥“头雁效应”，该市纪委监委压紧压实“一把手”责任，督促全市各级党组织创新形式内容，通过理论学习中心组扩大会议、三会一课、主题党日等多种形式，扎实开展好“书记讲纪法”活动。紧盯干部提拔任用等关键时间节点，深化廉政谈话，将观看警示教育片、读忏悔录、剖析典型案例等充分结合，引导党员干部慎独慎微，筑牢纪律防线。</w:t>
        <w:br/>
        <w:t>该市纪委监委持续创新教育形式，以“线上+线下”形式增强纪律教育感染力。利用“清风驻马店”微信公众号等新媒体平台，定期推送党规党纪解读文章、廉洁文化作品、典型案例通报等，打造“指尖上的纪律课堂”，让党员干部随时随地接受纪律教育。同时，充分利用驻马店市廉政文化教育中心，组织全市各级党员干部前往参观，通过形式内容结合、观感体验并重、正面引导和反面警示并举的沉浸式参观体验，让纪律教育更加直观、更加可感。</w:t>
        <w:br/>
        <w:t>“为进一步深化纪律教育，我们将警示教育作为开展好纪律教育的重要抓手，坚持用身边事教育身边人，持续绷紧纪律‘高压线’。”该市纪委监委有关负责人介绍。</w:t>
        <w:br/>
        <w:t>该市纪委监委深入剖析近年来本地查处的违纪违法典型案例，拍摄警示教育片，编印违纪违法典型案例，组织党员干部观看学习。为进一步将警示案例资源转化为教育资源，拓展警示教育广度深度，该市纪委监委分层级分领域编印医疗领域、教育领域忏悔录汇编，将纪律教育从“大水漫灌”转变为“精准滴灌”。同时，注重做好案件查办“后半篇文章”，将以案促改同案件查办紧密结合，针对违纪违法典型案件，通过前往案发单位宣读处分决定、通报案情、送达以案促改通知书等方式，将处分决定的“一张纸”变为纪律教育的“一节课”，实现查处一案、警示一片、治理一域的综合效果。</w:t>
        <w:br/>
        <w:t>为涵养清朗党风政风社风，深入推进纪律教育，汝南县纪委监委把家风建设同纪律教育深入结合，坚持以文化人，立足本地廉政文化资源，深入挖掘具有代表性的勤廉人物事迹、清正家风故事等，依托微信公众号、纪检监察门户网站、文化墙、宣传栏等平台，教育引导党员干部廉以修身、廉以齐家，号召党员干部家属做好“廉内助”，让清正廉洁的家风浸润千家万户。</w:t>
        <w:br/>
        <w:t>新蔡县纪委监委活用本地“廉”元素，发挥廉洁文化对加强纪律教育的促进作用，依托张九一纪念馆、月亮湾廉政主题公园等影响力强、覆盖面广的廉政宣传阵地，并利用好乡村警示教育馆、村史馆等，持续开展好“青廉教育”、警示教育，推动基层纪律教育常态化、长效化。以明代诗人张九一的廉洁故事为题材，创作廉政豫剧《绿波楼》；以明代官员宋训廉洁从政故事为题，制作动漫视频《宋训：鱼头参政》，将廉洁文化润物无声浸润作用转化为党员干部崇廉尚德的内生动力。</w:t>
        <w:br/>
        <w:t>“纪律教育没有休止符。”该市纪委监委相关负责人表示，下一步，将持续探索深入开展纪律教育的方式方法，增强纪律教育的针对性、实效性，引导全市广大党员干部绷紧纪律弦，做到心有所畏、言有所戒、行有所止。（王文博）</w:t>
      </w:r>
    </w:p>
    <w:p>
      <w:r>
        <w:t>“看着曾经的‘身边人’变成‘案中人’，对我的触动很大，我一定严守各项纪律要求，守住拒腐防变思想防线。”日前，驻马店市召开全市警示教育会，在观看完会上播放的警示教育片《铁规砺剑》后，一名与会领导干部这样说道。</w:t>
      </w:r>
    </w:p>
    <w:p>
      <w:r>
        <w:t>近年来，驻马店市各级纪检监察机关深入贯彻落实习近平总书记关于全面从严治党的重要论述精神，将加强纪律教育作为一体推进“三不腐”的重要抓手，坚持教育在先、警示在先、预防在先，创新形式、丰富载体，推动纪律教育入脑入心，为全市党风廉政建设和反腐败斗争提供坚实思想保障。</w:t>
      </w:r>
    </w:p>
    <w:p>
      <w:r>
        <w:t>为充分发挥“头雁效应”，该市纪委监委压紧压实“一把手”责任，督促全市各级党组织创新形式内容，通过理论学习中心组扩大会议、三会一课、主题党日等多种形式，扎实开展好“书记讲纪法”活动。紧盯干部提拔任用等关键时间节点，深化廉政谈话，将观看警示教育片、读忏悔录、剖析典型案例等充分结合，引导党员干部慎独慎微，筑牢纪律防线。</w:t>
      </w:r>
    </w:p>
    <w:p>
      <w:r>
        <w:t>该市纪委监委持续创新教育形式，以“线上+线下”形式增强纪律教育感染力。利用“清风驻马店”微信公众号等新媒体平台，定期推送党规党纪解读文章、廉洁文化作品、典型案例通报等，打造“指尖上的纪律课堂”，让党员干部随时随地接受纪律教育。同时，充分利用驻马店市廉政文化教育中心，组织全市各级党员干部前往参观，通过形式内容结合、观感体验并重、正面引导和反面警示并举的沉浸式参观体验，让纪律教育更加直观、更加可感。</w:t>
      </w:r>
    </w:p>
    <w:p>
      <w:r>
        <w:t>“为进一步深化纪律教育，我们将警示教育作为开展好纪律教育的重要抓手，坚持用身边事教育身边人，持续绷紧纪律‘高压线’。”该市纪委监委有关负责人介绍。</w:t>
      </w:r>
    </w:p>
    <w:p>
      <w:r>
        <w:t>该市纪委监委深入剖析近年来本地查处的违纪违法典型案例，拍摄警示教育片，编印违纪违法典型案例，组织党员干部观看学习。为进一步将警示案例资源转化为教育资源，拓展警示教育广度深度，该市纪委监委分层级分领域编印医疗领域、教育领域忏悔录汇编，将纪律教育从“大水漫灌”转变为“精准滴灌”。同时，注重做好案件查办“后半篇文章”，将以案促改同案件查办紧密结合，针对违纪违法典型案件，通过前往案发单位宣读处分决定、通报案情、送达以案促改通知书等方式，将处分决定的“一张纸”变为纪律教育的“一节课”，实现查处一案、警示一片、治理一域的综合效果。</w:t>
      </w:r>
    </w:p>
    <w:p>
      <w:r>
        <w:t>为涵养清朗党风政风社风，深入推进纪律教育，汝南县纪委监委把家风建设同纪律教育深入结合，坚持以文化人，立足本地廉政文化资源，深入挖掘具有代表性的勤廉人物事迹、清正家风故事等，依托微信公众号、纪检监察门户网站、文化墙、宣传栏等平台，教育引导党员干部廉以修身、廉以齐家，号召党员干部家属做好“廉内助”，让清正廉洁的家风浸润千家万户。</w:t>
      </w:r>
    </w:p>
    <w:p>
      <w:r>
        <w:t>新蔡县纪委监委活用本地“廉”元素，发挥廉洁文化对加强纪律教育的促进作用，依托张九一纪念馆、月亮湾廉政主题公园等影响力强、覆盖面广的廉政宣传阵地，并利用好乡村警示教育馆、村史馆等，持续开展好“青廉教育”、警示教育，推动基层纪律教育常态化、长效化。以明代诗人张九一的廉洁故事为题材，创作廉政豫剧《绿波楼》；以明代官员宋训廉洁从政故事为题，制作动漫视频《宋训：鱼头参政》，将廉洁文化润物无声浸润作用转化为党员干部崇廉尚德的内生动力。</w:t>
      </w:r>
    </w:p>
    <w:p>
      <w:r>
        <w:t>“纪律教育没有休止符。”该市纪委监委相关负责人表示，下一步，将持续探索深入开展纪律教育的方式方法，增强纪律教育的针对性、实效性，引导全市广大党员干部绷紧纪律弦，做到心有所畏、言有所戒、行有所止。（王文博）</w:t>
      </w:r>
    </w:p>
    <w:p>
      <w:r>
        <w:t xml:space="preserve">责任编辑：  </w:t>
        <w:br/>
        <w:t xml:space="preserve">         段君伟</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