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建强阵地推动纪律教育常态长效</w:t>
      </w:r>
    </w:p>
    <w:p>
      <w:r>
        <w:t>来源网站: 河南纪检监察 (河南)</w:t>
      </w:r>
    </w:p>
    <w:p>
      <w:r>
        <w:t>原始链接: https://www.hnsjw.gov.cn/sitesources/hnsjct/page_pc/ztjljy/zfq/article2f2503a564114658a8b919005409e04e.html</w:t>
      </w:r>
    </w:p>
    <w:p>
      <w:r>
        <w:t>发布时间: 未知</w:t>
      </w:r>
    </w:p>
    <w:p>
      <w:r>
        <w:t>作者: 未知</w:t>
      </w:r>
    </w:p>
    <w:p>
      <w:r>
        <w:t>匹配关键字: 反腐败</w:t>
      </w:r>
    </w:p>
    <w:p>
      <w:r>
        <w:t>爬取时间: 2025-10-30 15:09:31</w:t>
      </w:r>
    </w:p>
    <w:p>
      <w:pPr>
        <w:pStyle w:val="Heading1"/>
      </w:pPr>
      <w:r>
        <w:t>正文</w:t>
      </w:r>
    </w:p>
    <w:p>
      <w:r>
        <w:t>查询</w:t>
      </w:r>
    </w:p>
    <w:p>
      <w:r>
        <w:t>查询</w:t>
      </w:r>
    </w:p>
    <w:p>
      <w:r>
        <w:t>查询</w:t>
      </w:r>
    </w:p>
    <w:p>
      <w:r>
        <w:t>查询</w:t>
      </w:r>
    </w:p>
    <w:p>
      <w:r>
        <w:t>查询</w:t>
      </w:r>
    </w:p>
    <w:p>
      <w:r>
        <w:t>查询</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网站首页</w:t>
        <w:br/>
        <w:t>&gt;</w:t>
        <w:br/>
        <w:t>学条例 守党纪</w:t>
        <w:br/>
        <w:t>&gt;</w:t>
        <w:br/>
        <w:t>正风气</w:t>
      </w:r>
    </w:p>
    <w:p>
      <w:r>
        <w:t>建强阵地推动纪律教育常态长效</w:t>
      </w:r>
    </w:p>
    <w:p>
      <w:r>
        <w:t>2024-09-27 14:00 来源：</w:t>
        <w:br/>
        <w:t xml:space="preserve">         河南省纪委监委网站</w:t>
      </w:r>
    </w:p>
    <w:p>
      <w:r>
        <w:t>“范县历史上贤臣名吏代表人物闵子骞、范武子等人忠孝仁义、礼智信廉、淡泊名利的精神一直在范水大地传唱至今，潜移默化地滋养着一代代范水儿女……”近日，范县纪委监委组织新招录的24名纪检监察干部到该县廉洁文化教育基地参观学习。</w:t>
        <w:br/>
        <w:t>近年来，该县纪委监委把廉洁文化教育基地作为开展经常性纪律教育的重要阵地，针对不同对象、不同领域，定期组织党员干部到廉洁文化教育基地参观学习。党纪学习教育开展以来，该县廉洁文化教育基地已成为该县推动党纪学习教育走深走实、常态化开展纪律教育的重要平台和阵地。</w:t>
        <w:br/>
        <w:t>该县廉洁文化教育基地分为纪律厅、家风厅、警示厅、实践厅四个部分，“纪律厅”系统梳理了中国共产党纪律建设的历程，“家风厅”展示了老一辈无产阶级革命家及范县贤臣名吏的家风家训故事，“警示厅”剖析了该县近年来查处的各类典型案例，“实践厅”则展示了该县纪检监察机关纵深推进反腐败斗争的工作成效。</w:t>
        <w:br/>
        <w:t>为进一步丰富党纪学习教育资源供给，该县纪委监委还将新修订的《中国共产党纪律处分条例》融入廉洁文化教育基地，以图文结合的形式向前来参观学习的党员干部展示六项纪律修订的主要内容。同时，积极推动案例资源向纪律教育资源转化，深刻剖析案件成因，引导党员干部以案为鉴、以案为戒，切实增强纪律规矩意识和拒腐防变能力。（张瑞方）</w:t>
      </w:r>
    </w:p>
    <w:p>
      <w:r>
        <w:t xml:space="preserve">责任编辑：  </w:t>
        <w:br/>
        <w:t xml:space="preserve">         段君伟</w:t>
      </w:r>
    </w:p>
    <w:p>
      <w:r>
        <w:t>网站首页</w:t>
        <w:br/>
        <w:t>&gt;</w:t>
        <w:br/>
        <w:t>学条例 守党纪</w:t>
        <w:br/>
        <w:t>&gt;</w:t>
        <w:br/>
        <w:t>正风气</w:t>
      </w:r>
    </w:p>
    <w:p>
      <w:r>
        <w:t>建强阵地推动纪律教育常态长效</w:t>
      </w:r>
    </w:p>
    <w:p>
      <w:r>
        <w:t>2024-09-27 14:00 来源：</w:t>
        <w:br/>
        <w:t xml:space="preserve">         河南省纪委监委网站</w:t>
      </w:r>
    </w:p>
    <w:p>
      <w:r>
        <w:t>“范县历史上贤臣名吏代表人物闵子骞、范武子等人忠孝仁义、礼智信廉、淡泊名利的精神一直在范水大地传唱至今，潜移默化地滋养着一代代范水儿女……”近日，范县纪委监委组织新招录的24名纪检监察干部到该县廉洁文化教育基地参观学习。</w:t>
        <w:br/>
        <w:t>近年来，该县纪委监委把廉洁文化教育基地作为开展经常性纪律教育的重要阵地，针对不同对象、不同领域，定期组织党员干部到廉洁文化教育基地参观学习。党纪学习教育开展以来，该县廉洁文化教育基地已成为该县推动党纪学习教育走深走实、常态化开展纪律教育的重要平台和阵地。</w:t>
        <w:br/>
        <w:t>该县廉洁文化教育基地分为纪律厅、家风厅、警示厅、实践厅四个部分，“纪律厅”系统梳理了中国共产党纪律建设的历程，“家风厅”展示了老一辈无产阶级革命家及范县贤臣名吏的家风家训故事，“警示厅”剖析了该县近年来查处的各类典型案例，“实践厅”则展示了该县纪检监察机关纵深推进反腐败斗争的工作成效。</w:t>
        <w:br/>
        <w:t>为进一步丰富党纪学习教育资源供给，该县纪委监委还将新修订的《中国共产党纪律处分条例》融入廉洁文化教育基地，以图文结合的形式向前来参观学习的党员干部展示六项纪律修订的主要内容。同时，积极推动案例资源向纪律教育资源转化，深刻剖析案件成因，引导党员干部以案为鉴、以案为戒，切实增强纪律规矩意识和拒腐防变能力。（张瑞方）</w:t>
      </w:r>
    </w:p>
    <w:p>
      <w:r>
        <w:t xml:space="preserve">责任编辑：  </w:t>
        <w:br/>
        <w:t xml:space="preserve">         段君伟</w:t>
      </w:r>
    </w:p>
    <w:p>
      <w:r>
        <w:t>网站首页</w:t>
        <w:br/>
        <w:t>&gt;</w:t>
        <w:br/>
        <w:t>学条例 守党纪</w:t>
        <w:br/>
        <w:t>&gt;</w:t>
        <w:br/>
        <w:t>正风气</w:t>
      </w:r>
    </w:p>
    <w:p>
      <w:r>
        <w:t>建强阵地推动纪律教育常态长效</w:t>
      </w:r>
    </w:p>
    <w:p>
      <w:r>
        <w:t>2024-09-27 14:00 来源：</w:t>
        <w:br/>
        <w:t xml:space="preserve">         河南省纪委监委网站</w:t>
      </w:r>
    </w:p>
    <w:p>
      <w:r>
        <w:t>“范县历史上贤臣名吏代表人物闵子骞、范武子等人忠孝仁义、礼智信廉、淡泊名利的精神一直在范水大地传唱至今，潜移默化地滋养着一代代范水儿女……”近日，范县纪委监委组织新招录的24名纪检监察干部到该县廉洁文化教育基地参观学习。</w:t>
        <w:br/>
        <w:t>近年来，该县纪委监委把廉洁文化教育基地作为开展经常性纪律教育的重要阵地，针对不同对象、不同领域，定期组织党员干部到廉洁文化教育基地参观学习。党纪学习教育开展以来，该县廉洁文化教育基地已成为该县推动党纪学习教育走深走实、常态化开展纪律教育的重要平台和阵地。</w:t>
        <w:br/>
        <w:t>该县廉洁文化教育基地分为纪律厅、家风厅、警示厅、实践厅四个部分，“纪律厅”系统梳理了中国共产党纪律建设的历程，“家风厅”展示了老一辈无产阶级革命家及范县贤臣名吏的家风家训故事，“警示厅”剖析了该县近年来查处的各类典型案例，“实践厅”则展示了该县纪检监察机关纵深推进反腐败斗争的工作成效。</w:t>
        <w:br/>
        <w:t>为进一步丰富党纪学习教育资源供给，该县纪委监委还将新修订的《中国共产党纪律处分条例》融入廉洁文化教育基地，以图文结合的形式向前来参观学习的党员干部展示六项纪律修订的主要内容。同时，积极推动案例资源向纪律教育资源转化，深刻剖析案件成因，引导党员干部以案为鉴、以案为戒，切实增强纪律规矩意识和拒腐防变能力。（张瑞方）</w:t>
      </w:r>
    </w:p>
    <w:p>
      <w:r>
        <w:t xml:space="preserve">责任编辑：  </w:t>
        <w:br/>
        <w:t xml:space="preserve">         段君伟</w:t>
      </w:r>
    </w:p>
    <w:p>
      <w:r>
        <w:t>网站首页</w:t>
        <w:br/>
        <w:t>&gt;</w:t>
        <w:br/>
        <w:t>学条例 守党纪</w:t>
        <w:br/>
        <w:t>&gt;</w:t>
        <w:br/>
        <w:t>正风气</w:t>
      </w:r>
    </w:p>
    <w:p>
      <w:r>
        <w:t>建强阵地推动纪律教育常态长效</w:t>
      </w:r>
    </w:p>
    <w:p>
      <w:r>
        <w:t>2024-09-27 14:00 来源：</w:t>
        <w:br/>
        <w:t xml:space="preserve">         河南省纪委监委网站</w:t>
      </w:r>
    </w:p>
    <w:p>
      <w:r>
        <w:t>“范县历史上贤臣名吏代表人物闵子骞、范武子等人忠孝仁义、礼智信廉、淡泊名利的精神一直在范水大地传唱至今，潜移默化地滋养着一代代范水儿女……”近日，范县纪委监委组织新招录的24名纪检监察干部到该县廉洁文化教育基地参观学习。</w:t>
        <w:br/>
        <w:t>近年来，该县纪委监委把廉洁文化教育基地作为开展经常性纪律教育的重要阵地，针对不同对象、不同领域，定期组织党员干部到廉洁文化教育基地参观学习。党纪学习教育开展以来，该县廉洁文化教育基地已成为该县推动党纪学习教育走深走实、常态化开展纪律教育的重要平台和阵地。</w:t>
        <w:br/>
        <w:t>该县廉洁文化教育基地分为纪律厅、家风厅、警示厅、实践厅四个部分，“纪律厅”系统梳理了中国共产党纪律建设的历程，“家风厅”展示了老一辈无产阶级革命家及范县贤臣名吏的家风家训故事，“警示厅”剖析了该县近年来查处的各类典型案例，“实践厅”则展示了该县纪检监察机关纵深推进反腐败斗争的工作成效。</w:t>
        <w:br/>
        <w:t>为进一步丰富党纪学习教育资源供给，该县纪委监委还将新修订的《中国共产党纪律处分条例》融入廉洁文化教育基地，以图文结合的形式向前来参观学习的党员干部展示六项纪律修订的主要内容。同时，积极推动案例资源向纪律教育资源转化，深刻剖析案件成因，引导党员干部以案为鉴、以案为戒，切实增强纪律规矩意识和拒腐防变能力。（张瑞方）</w:t>
      </w:r>
    </w:p>
    <w:p>
      <w:r>
        <w:t xml:space="preserve">责任编辑：  </w:t>
        <w:br/>
        <w:t xml:space="preserve">         段君伟</w:t>
      </w:r>
    </w:p>
    <w:p>
      <w:r>
        <w:t>网站首页</w:t>
        <w:br/>
        <w:t>&gt;</w:t>
        <w:br/>
        <w:t>学条例 守党纪</w:t>
        <w:br/>
        <w:t>&gt;</w:t>
        <w:br/>
        <w:t>正风气</w:t>
      </w:r>
    </w:p>
    <w:p>
      <w:r>
        <w:t>网站首页</w:t>
        <w:br/>
        <w:t>&gt;</w:t>
        <w:br/>
        <w:t>学条例 守党纪</w:t>
        <w:br/>
        <w:t>&gt;</w:t>
        <w:br/>
        <w:t>正风气</w:t>
      </w:r>
    </w:p>
    <w:p>
      <w:r>
        <w:t>建强阵地推动纪律教育常态长效</w:t>
      </w:r>
    </w:p>
    <w:p>
      <w:r>
        <w:t>2024-09-27 14:00 来源：</w:t>
        <w:br/>
        <w:t xml:space="preserve">         河南省纪委监委网站</w:t>
      </w:r>
    </w:p>
    <w:p>
      <w:r>
        <w:t>“范县历史上贤臣名吏代表人物闵子骞、范武子等人忠孝仁义、礼智信廉、淡泊名利的精神一直在范水大地传唱至今，潜移默化地滋养着一代代范水儿女……”近日，范县纪委监委组织新招录的24名纪检监察干部到该县廉洁文化教育基地参观学习。</w:t>
        <w:br/>
        <w:t>近年来，该县纪委监委把廉洁文化教育基地作为开展经常性纪律教育的重要阵地，针对不同对象、不同领域，定期组织党员干部到廉洁文化教育基地参观学习。党纪学习教育开展以来，该县廉洁文化教育基地已成为该县推动党纪学习教育走深走实、常态化开展纪律教育的重要平台和阵地。</w:t>
        <w:br/>
        <w:t>该县廉洁文化教育基地分为纪律厅、家风厅、警示厅、实践厅四个部分，“纪律厅”系统梳理了中国共产党纪律建设的历程，“家风厅”展示了老一辈无产阶级革命家及范县贤臣名吏的家风家训故事，“警示厅”剖析了该县近年来查处的各类典型案例，“实践厅”则展示了该县纪检监察机关纵深推进反腐败斗争的工作成效。</w:t>
        <w:br/>
        <w:t>为进一步丰富党纪学习教育资源供给，该县纪委监委还将新修订的《中国共产党纪律处分条例》融入廉洁文化教育基地，以图文结合的形式向前来参观学习的党员干部展示六项纪律修订的主要内容。同时，积极推动案例资源向纪律教育资源转化，深刻剖析案件成因，引导党员干部以案为鉴、以案为戒，切实增强纪律规矩意识和拒腐防变能力。（张瑞方）</w:t>
      </w:r>
    </w:p>
    <w:p>
      <w:r>
        <w:t xml:space="preserve">责任编辑：  </w:t>
        <w:br/>
        <w:t xml:space="preserve">         段君伟</w:t>
      </w:r>
    </w:p>
    <w:p>
      <w:r>
        <w:t>建强阵地推动纪律教育常态长效</w:t>
      </w:r>
    </w:p>
    <w:p>
      <w:r>
        <w:t>2024-09-27 14:00 来源：</w:t>
        <w:br/>
        <w:t xml:space="preserve">         河南省纪委监委网站</w:t>
      </w:r>
    </w:p>
    <w:p>
      <w:r>
        <w:t>“范县历史上贤臣名吏代表人物闵子骞、范武子等人忠孝仁义、礼智信廉、淡泊名利的精神一直在范水大地传唱至今，潜移默化地滋养着一代代范水儿女……”近日，范县纪委监委组织新招录的24名纪检监察干部到该县廉洁文化教育基地参观学习。</w:t>
        <w:br/>
        <w:t>近年来，该县纪委监委把廉洁文化教育基地作为开展经常性纪律教育的重要阵地，针对不同对象、不同领域，定期组织党员干部到廉洁文化教育基地参观学习。党纪学习教育开展以来，该县廉洁文化教育基地已成为该县推动党纪学习教育走深走实、常态化开展纪律教育的重要平台和阵地。</w:t>
        <w:br/>
        <w:t>该县廉洁文化教育基地分为纪律厅、家风厅、警示厅、实践厅四个部分，“纪律厅”系统梳理了中国共产党纪律建设的历程，“家风厅”展示了老一辈无产阶级革命家及范县贤臣名吏的家风家训故事，“警示厅”剖析了该县近年来查处的各类典型案例，“实践厅”则展示了该县纪检监察机关纵深推进反腐败斗争的工作成效。</w:t>
        <w:br/>
        <w:t>为进一步丰富党纪学习教育资源供给，该县纪委监委还将新修订的《中国共产党纪律处分条例》融入廉洁文化教育基地，以图文结合的形式向前来参观学习的党员干部展示六项纪律修订的主要内容。同时，积极推动案例资源向纪律教育资源转化，深刻剖析案件成因，引导党员干部以案为鉴、以案为戒，切实增强纪律规矩意识和拒腐防变能力。（张瑞方）</w:t>
      </w:r>
    </w:p>
    <w:p>
      <w:r>
        <w:t xml:space="preserve">责任编辑：  </w:t>
        <w:br/>
        <w:t xml:space="preserve">         段君伟</w:t>
      </w:r>
    </w:p>
    <w:p>
      <w:r>
        <w:t>建强阵地推动纪律教育常态长效</w:t>
      </w:r>
    </w:p>
    <w:p>
      <w:r>
        <w:t>2024-09-27 14:00 来源：</w:t>
        <w:br/>
        <w:t xml:space="preserve">         河南省纪委监委网站</w:t>
      </w:r>
    </w:p>
    <w:p>
      <w:r>
        <w:t>“范县历史上贤臣名吏代表人物闵子骞、范武子等人忠孝仁义、礼智信廉、淡泊名利的精神一直在范水大地传唱至今，潜移默化地滋养着一代代范水儿女……”近日，范县纪委监委组织新招录的24名纪检监察干部到该县廉洁文化教育基地参观学习。</w:t>
        <w:br/>
        <w:t>近年来，该县纪委监委把廉洁文化教育基地作为开展经常性纪律教育的重要阵地，针对不同对象、不同领域，定期组织党员干部到廉洁文化教育基地参观学习。党纪学习教育开展以来，该县廉洁文化教育基地已成为该县推动党纪学习教育走深走实、常态化开展纪律教育的重要平台和阵地。</w:t>
        <w:br/>
        <w:t>该县廉洁文化教育基地分为纪律厅、家风厅、警示厅、实践厅四个部分，“纪律厅”系统梳理了中国共产党纪律建设的历程，“家风厅”展示了老一辈无产阶级革命家及范县贤臣名吏的家风家训故事，“警示厅”剖析了该县近年来查处的各类典型案例，“实践厅”则展示了该县纪检监察机关纵深推进反腐败斗争的工作成效。</w:t>
        <w:br/>
        <w:t>为进一步丰富党纪学习教育资源供给，该县纪委监委还将新修订的《中国共产党纪律处分条例》融入廉洁文化教育基地，以图文结合的形式向前来参观学习的党员干部展示六项纪律修订的主要内容。同时，积极推动案例资源向纪律教育资源转化，深刻剖析案件成因，引导党员干部以案为鉴、以案为戒，切实增强纪律规矩意识和拒腐防变能力。（张瑞方）</w:t>
      </w:r>
    </w:p>
    <w:p>
      <w:r>
        <w:t>“范县历史上贤臣名吏代表人物闵子骞、范武子等人忠孝仁义、礼智信廉、淡泊名利的精神一直在范水大地传唱至今，潜移默化地滋养着一代代范水儿女……”近日，范县纪委监委组织新招录的24名纪检监察干部到该县廉洁文化教育基地参观学习。</w:t>
      </w:r>
    </w:p>
    <w:p>
      <w:r>
        <w:t>近年来，该县纪委监委把廉洁文化教育基地作为开展经常性纪律教育的重要阵地，针对不同对象、不同领域，定期组织党员干部到廉洁文化教育基地参观学习。党纪学习教育开展以来，该县廉洁文化教育基地已成为该县推动党纪学习教育走深走实、常态化开展纪律教育的重要平台和阵地。</w:t>
      </w:r>
    </w:p>
    <w:p>
      <w:r>
        <w:t>该县廉洁文化教育基地分为纪律厅、家风厅、警示厅、实践厅四个部分，“纪律厅”系统梳理了中国共产党纪律建设的历程，“家风厅”展示了老一辈无产阶级革命家及范县贤臣名吏的家风家训故事，“警示厅”剖析了该县近年来查处的各类典型案例，“实践厅”则展示了该县纪检监察机关纵深推进反腐败斗争的工作成效。</w:t>
      </w:r>
    </w:p>
    <w:p>
      <w:r>
        <w:t>为进一步丰富党纪学习教育资源供给，该县纪委监委还将新修订的《中国共产党纪律处分条例》融入廉洁文化教育基地，以图文结合的形式向前来参观学习的党员干部展示六项纪律修订的主要内容。同时，积极推动案例资源向纪律教育资源转化，深刻剖析案件成因，引导党员干部以案为鉴、以案为戒，切实增强纪律规矩意识和拒腐防变能力。（张瑞方）</w:t>
      </w:r>
    </w:p>
    <w:p>
      <w:r>
        <w:t xml:space="preserve">责任编辑：  </w:t>
        <w:br/>
        <w:t xml:space="preserve">         段君伟</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全国纪检监察网站</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河南省政府网站</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省辖市纪委监委网站</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常用网站</w:t>
      </w:r>
    </w:p>
    <w:p>
      <w:r>
        <w:t>Copyright 2014-2023 www.hnsjw.gov.cn All Rights Reserved</w:t>
        <w:br/>
        <w:t>版权所有：中共河南省纪律检查委员会　　河南省监察委员会</w:t>
        <w:br/>
        <w:t>浏览人次：　　备案序号：豫ICP备2022015158号-1</w:t>
      </w:r>
    </w:p>
    <w:p>
      <w:r>
        <w:t>Copyright 2014-2023 www.hnsjw.gov.cn All Rights Reserved</w:t>
      </w:r>
    </w:p>
    <w:p>
      <w:r>
        <w:t>版权所有：中共河南省纪律检查委员会　　河南省监察委员会</w:t>
      </w:r>
    </w:p>
    <w:p>
      <w:r>
        <w:t>浏览人次：　　备案序号：豫ICP备2022015158号-1</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