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同题共答促进驻在企业高质量发展</w:t>
      </w:r>
    </w:p>
    <w:p>
      <w:r>
        <w:t>来源网站: 河南纪检监察 (河南)</w:t>
      </w:r>
    </w:p>
    <w:p>
      <w:r>
        <w:t>原始链接: https://www.hnsjw.gov.cn/sitesources/hnsjct/page_pc/gzdt/pzgz/article1d96c78e71944e16a0f49f70963519c6.html</w:t>
      </w:r>
    </w:p>
    <w:p>
      <w:r>
        <w:t>发布时间: 未知</w:t>
      </w:r>
    </w:p>
    <w:p>
      <w:r>
        <w:t>作者: 未知</w:t>
      </w:r>
    </w:p>
    <w:p>
      <w:r>
        <w:t>匹配关键字: 反腐败</w:t>
      </w:r>
    </w:p>
    <w:p>
      <w:r>
        <w:t>爬取时间: 2025-10-30 15:10:40</w:t>
      </w:r>
    </w:p>
    <w:p>
      <w:pPr>
        <w:pStyle w:val="Heading1"/>
      </w:pPr>
      <w:r>
        <w:t>正文</w:t>
      </w:r>
    </w:p>
    <w:p>
      <w:r>
        <w:t>查询</w:t>
      </w:r>
    </w:p>
    <w:p>
      <w:r>
        <w:t>查询</w:t>
      </w:r>
    </w:p>
    <w:p>
      <w:r>
        <w:t>查询</w:t>
      </w:r>
    </w:p>
    <w:p>
      <w:r>
        <w:t>查询</w:t>
      </w:r>
    </w:p>
    <w:p>
      <w:r>
        <w:t>查询</w:t>
      </w:r>
    </w:p>
    <w:p>
      <w:r>
        <w:t>查询</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网站首页</w:t>
        <w:br/>
        <w:t>&gt;</w:t>
        <w:br/>
        <w:t>工作动态</w:t>
        <w:br/>
        <w:t>&gt;</w:t>
        <w:br/>
        <w:t>派驻监督</w:t>
      </w:r>
    </w:p>
    <w:p>
      <w:r>
        <w:t>同题共答促进驻在企业高质量发展</w:t>
      </w:r>
    </w:p>
    <w:p>
      <w:r>
        <w:t>2025-07-30 11:26 来源：</w:t>
        <w:br/>
        <w:t xml:space="preserve">         河南省纪委监委网站</w:t>
      </w:r>
    </w:p>
    <w:p>
      <w:r>
        <w:t>为推动驻在企业领导干部更好地把握党对金融企业派驻改革监督的总体要求，深入了解纪检监察组的职责权限，压紧压实各级领导干部履行“一岗双责”主体责任，7月24日，驻中原农险纪检监察组会同公司党委召开专题扩大党委会，专题学习《河南省纪委监委派驻机构工作细则》（以下简称《细则》），公司党委班子、经营班子和中层干部参加会议。</w:t>
        <w:br/>
        <w:t>会议首先原原本本学习《细则》原文，重点学习了指导思想、总体要求、机构设置和监督机制等方面内容。派驻纪检监察组组长晋开颜结合上半年纪检监察工作开展情况，对《细则》作了精准解读，从派驻机构“是什么、为什么、干什么”三个方面解读了派驻监督的性质是“监督的再监督”，明确与省纪委监委、与省纪委监委对口监督检查室、与驻在企业党委及驻在企业内部纪检部门4者之间的关系，强调派驻纪检监察组与公司党委“同题共答、同频共振”的共同目标。同时以监督、执纪、问责三个角度向参会人员通报各部门、各条线上半年遵守党章党规党纪和廉洁自律情况。</w:t>
        <w:br/>
        <w:t>公司党委班子成员逐个发言表态，一致认为，自2019年省纪委监委派驻机构改革以来，派驻纪检监察组推动公司坚定拥护“两个确立”、坚决做到“两个维护”、坚决打赢反腐败斗争攻坚战持久战、持续净化政治生态，在深入学习贯彻习近平总书记关于党的自我革命的重要思想方面起到了表率和引领作用；将坚决支持派驻监督，坚持律人必先律己，自觉履行好“一岗双责”，在监督下推进各项工作。</w:t>
        <w:br/>
        <w:t>公司党委书记刁玉新强调，要压紧主体责任，全面落实“一岗双责”，就如何持续深化全面从严治党，履行好主体责任及第一责任人职责与派驻纪检监察组同题共答；自觉接受监督，习惯在监督下行权用权完成各项工作，坚决将纪律挺在前面，及早发现及时解决问题促进同题共答；健全协同联动机制，用好出席列席党委会、经营办公会、开展“同心倡廉”等机制，多形式、多渠道促进同题共答。</w:t>
        <w:br/>
        <w:t>下一步，派驻纪检监察组将继续贯彻落实《细则》及相关各项工作规则，充分发挥派驻监督“探头”和“前哨”作用，为驻在企业高质量发展保驾护航。（驻中原农险纪检监察组）</w:t>
      </w:r>
    </w:p>
    <w:p>
      <w:r>
        <w:t xml:space="preserve">责任编辑：  </w:t>
        <w:br/>
        <w:t xml:space="preserve">         段君伟</w:t>
      </w:r>
    </w:p>
    <w:p>
      <w:r>
        <w:t>网站首页</w:t>
        <w:br/>
        <w:t>&gt;</w:t>
        <w:br/>
        <w:t>工作动态</w:t>
        <w:br/>
        <w:t>&gt;</w:t>
        <w:br/>
        <w:t>派驻监督</w:t>
      </w:r>
    </w:p>
    <w:p>
      <w:r>
        <w:t>同题共答促进驻在企业高质量发展</w:t>
      </w:r>
    </w:p>
    <w:p>
      <w:r>
        <w:t>2025-07-30 11:26 来源：</w:t>
        <w:br/>
        <w:t xml:space="preserve">         河南省纪委监委网站</w:t>
      </w:r>
    </w:p>
    <w:p>
      <w:r>
        <w:t>为推动驻在企业领导干部更好地把握党对金融企业派驻改革监督的总体要求，深入了解纪检监察组的职责权限，压紧压实各级领导干部履行“一岗双责”主体责任，7月24日，驻中原农险纪检监察组会同公司党委召开专题扩大党委会，专题学习《河南省纪委监委派驻机构工作细则》（以下简称《细则》），公司党委班子、经营班子和中层干部参加会议。</w:t>
        <w:br/>
        <w:t>会议首先原原本本学习《细则》原文，重点学习了指导思想、总体要求、机构设置和监督机制等方面内容。派驻纪检监察组组长晋开颜结合上半年纪检监察工作开展情况，对《细则》作了精准解读，从派驻机构“是什么、为什么、干什么”三个方面解读了派驻监督的性质是“监督的再监督”，明确与省纪委监委、与省纪委监委对口监督检查室、与驻在企业党委及驻在企业内部纪检部门4者之间的关系，强调派驻纪检监察组与公司党委“同题共答、同频共振”的共同目标。同时以监督、执纪、问责三个角度向参会人员通报各部门、各条线上半年遵守党章党规党纪和廉洁自律情况。</w:t>
        <w:br/>
        <w:t>公司党委班子成员逐个发言表态，一致认为，自2019年省纪委监委派驻机构改革以来，派驻纪检监察组推动公司坚定拥护“两个确立”、坚决做到“两个维护”、坚决打赢反腐败斗争攻坚战持久战、持续净化政治生态，在深入学习贯彻习近平总书记关于党的自我革命的重要思想方面起到了表率和引领作用；将坚决支持派驻监督，坚持律人必先律己，自觉履行好“一岗双责”，在监督下推进各项工作。</w:t>
        <w:br/>
        <w:t>公司党委书记刁玉新强调，要压紧主体责任，全面落实“一岗双责”，就如何持续深化全面从严治党，履行好主体责任及第一责任人职责与派驻纪检监察组同题共答；自觉接受监督，习惯在监督下行权用权完成各项工作，坚决将纪律挺在前面，及早发现及时解决问题促进同题共答；健全协同联动机制，用好出席列席党委会、经营办公会、开展“同心倡廉”等机制，多形式、多渠道促进同题共答。</w:t>
        <w:br/>
        <w:t>下一步，派驻纪检监察组将继续贯彻落实《细则》及相关各项工作规则，充分发挥派驻监督“探头”和“前哨”作用，为驻在企业高质量发展保驾护航。（驻中原农险纪检监察组）</w:t>
      </w:r>
    </w:p>
    <w:p>
      <w:r>
        <w:t xml:space="preserve">责任编辑：  </w:t>
        <w:br/>
        <w:t xml:space="preserve">         段君伟</w:t>
      </w:r>
    </w:p>
    <w:p>
      <w:r>
        <w:t>网站首页</w:t>
        <w:br/>
        <w:t>&gt;</w:t>
        <w:br/>
        <w:t>工作动态</w:t>
        <w:br/>
        <w:t>&gt;</w:t>
        <w:br/>
        <w:t>派驻监督</w:t>
      </w:r>
    </w:p>
    <w:p>
      <w:r>
        <w:t>同题共答促进驻在企业高质量发展</w:t>
      </w:r>
    </w:p>
    <w:p>
      <w:r>
        <w:t>2025-07-30 11:26 来源：</w:t>
        <w:br/>
        <w:t xml:space="preserve">         河南省纪委监委网站</w:t>
      </w:r>
    </w:p>
    <w:p>
      <w:r>
        <w:t>为推动驻在企业领导干部更好地把握党对金融企业派驻改革监督的总体要求，深入了解纪检监察组的职责权限，压紧压实各级领导干部履行“一岗双责”主体责任，7月24日，驻中原农险纪检监察组会同公司党委召开专题扩大党委会，专题学习《河南省纪委监委派驻机构工作细则》（以下简称《细则》），公司党委班子、经营班子和中层干部参加会议。</w:t>
        <w:br/>
        <w:t>会议首先原原本本学习《细则》原文，重点学习了指导思想、总体要求、机构设置和监督机制等方面内容。派驻纪检监察组组长晋开颜结合上半年纪检监察工作开展情况，对《细则》作了精准解读，从派驻机构“是什么、为什么、干什么”三个方面解读了派驻监督的性质是“监督的再监督”，明确与省纪委监委、与省纪委监委对口监督检查室、与驻在企业党委及驻在企业内部纪检部门4者之间的关系，强调派驻纪检监察组与公司党委“同题共答、同频共振”的共同目标。同时以监督、执纪、问责三个角度向参会人员通报各部门、各条线上半年遵守党章党规党纪和廉洁自律情况。</w:t>
        <w:br/>
        <w:t>公司党委班子成员逐个发言表态，一致认为，自2019年省纪委监委派驻机构改革以来，派驻纪检监察组推动公司坚定拥护“两个确立”、坚决做到“两个维护”、坚决打赢反腐败斗争攻坚战持久战、持续净化政治生态，在深入学习贯彻习近平总书记关于党的自我革命的重要思想方面起到了表率和引领作用；将坚决支持派驻监督，坚持律人必先律己，自觉履行好“一岗双责”，在监督下推进各项工作。</w:t>
        <w:br/>
        <w:t>公司党委书记刁玉新强调，要压紧主体责任，全面落实“一岗双责”，就如何持续深化全面从严治党，履行好主体责任及第一责任人职责与派驻纪检监察组同题共答；自觉接受监督，习惯在监督下行权用权完成各项工作，坚决将纪律挺在前面，及早发现及时解决问题促进同题共答；健全协同联动机制，用好出席列席党委会、经营办公会、开展“同心倡廉”等机制，多形式、多渠道促进同题共答。</w:t>
        <w:br/>
        <w:t>下一步，派驻纪检监察组将继续贯彻落实《细则》及相关各项工作规则，充分发挥派驻监督“探头”和“前哨”作用，为驻在企业高质量发展保驾护航。（驻中原农险纪检监察组）</w:t>
      </w:r>
    </w:p>
    <w:p>
      <w:r>
        <w:t xml:space="preserve">责任编辑：  </w:t>
        <w:br/>
        <w:t xml:space="preserve">         段君伟</w:t>
      </w:r>
    </w:p>
    <w:p>
      <w:r>
        <w:t>网站首页</w:t>
        <w:br/>
        <w:t>&gt;</w:t>
        <w:br/>
        <w:t>工作动态</w:t>
        <w:br/>
        <w:t>&gt;</w:t>
        <w:br/>
        <w:t>派驻监督</w:t>
      </w:r>
    </w:p>
    <w:p>
      <w:r>
        <w:t>同题共答促进驻在企业高质量发展</w:t>
      </w:r>
    </w:p>
    <w:p>
      <w:r>
        <w:t>2025-07-30 11:26 来源：</w:t>
        <w:br/>
        <w:t xml:space="preserve">         河南省纪委监委网站</w:t>
      </w:r>
    </w:p>
    <w:p>
      <w:r>
        <w:t>为推动驻在企业领导干部更好地把握党对金融企业派驻改革监督的总体要求，深入了解纪检监察组的职责权限，压紧压实各级领导干部履行“一岗双责”主体责任，7月24日，驻中原农险纪检监察组会同公司党委召开专题扩大党委会，专题学习《河南省纪委监委派驻机构工作细则》（以下简称《细则》），公司党委班子、经营班子和中层干部参加会议。</w:t>
        <w:br/>
        <w:t>会议首先原原本本学习《细则》原文，重点学习了指导思想、总体要求、机构设置和监督机制等方面内容。派驻纪检监察组组长晋开颜结合上半年纪检监察工作开展情况，对《细则》作了精准解读，从派驻机构“是什么、为什么、干什么”三个方面解读了派驻监督的性质是“监督的再监督”，明确与省纪委监委、与省纪委监委对口监督检查室、与驻在企业党委及驻在企业内部纪检部门4者之间的关系，强调派驻纪检监察组与公司党委“同题共答、同频共振”的共同目标。同时以监督、执纪、问责三个角度向参会人员通报各部门、各条线上半年遵守党章党规党纪和廉洁自律情况。</w:t>
        <w:br/>
        <w:t>公司党委班子成员逐个发言表态，一致认为，自2019年省纪委监委派驻机构改革以来，派驻纪检监察组推动公司坚定拥护“两个确立”、坚决做到“两个维护”、坚决打赢反腐败斗争攻坚战持久战、持续净化政治生态，在深入学习贯彻习近平总书记关于党的自我革命的重要思想方面起到了表率和引领作用；将坚决支持派驻监督，坚持律人必先律己，自觉履行好“一岗双责”，在监督下推进各项工作。</w:t>
        <w:br/>
        <w:t>公司党委书记刁玉新强调，要压紧主体责任，全面落实“一岗双责”，就如何持续深化全面从严治党，履行好主体责任及第一责任人职责与派驻纪检监察组同题共答；自觉接受监督，习惯在监督下行权用权完成各项工作，坚决将纪律挺在前面，及早发现及时解决问题促进同题共答；健全协同联动机制，用好出席列席党委会、经营办公会、开展“同心倡廉”等机制，多形式、多渠道促进同题共答。</w:t>
        <w:br/>
        <w:t>下一步，派驻纪检监察组将继续贯彻落实《细则》及相关各项工作规则，充分发挥派驻监督“探头”和“前哨”作用，为驻在企业高质量发展保驾护航。（驻中原农险纪检监察组）</w:t>
      </w:r>
    </w:p>
    <w:p>
      <w:r>
        <w:t xml:space="preserve">责任编辑：  </w:t>
        <w:br/>
        <w:t xml:space="preserve">         段君伟</w:t>
      </w:r>
    </w:p>
    <w:p>
      <w:r>
        <w:t>网站首页</w:t>
        <w:br/>
        <w:t>&gt;</w:t>
        <w:br/>
        <w:t>工作动态</w:t>
        <w:br/>
        <w:t>&gt;</w:t>
        <w:br/>
        <w:t>派驻监督</w:t>
      </w:r>
    </w:p>
    <w:p>
      <w:r>
        <w:t>网站首页</w:t>
        <w:br/>
        <w:t>&gt;</w:t>
        <w:br/>
        <w:t>工作动态</w:t>
        <w:br/>
        <w:t>&gt;</w:t>
        <w:br/>
        <w:t>派驻监督</w:t>
      </w:r>
    </w:p>
    <w:p>
      <w:r>
        <w:t>同题共答促进驻在企业高质量发展</w:t>
      </w:r>
    </w:p>
    <w:p>
      <w:r>
        <w:t>2025-07-30 11:26 来源：</w:t>
        <w:br/>
        <w:t xml:space="preserve">         河南省纪委监委网站</w:t>
      </w:r>
    </w:p>
    <w:p>
      <w:r>
        <w:t>为推动驻在企业领导干部更好地把握党对金融企业派驻改革监督的总体要求，深入了解纪检监察组的职责权限，压紧压实各级领导干部履行“一岗双责”主体责任，7月24日，驻中原农险纪检监察组会同公司党委召开专题扩大党委会，专题学习《河南省纪委监委派驻机构工作细则》（以下简称《细则》），公司党委班子、经营班子和中层干部参加会议。</w:t>
        <w:br/>
        <w:t>会议首先原原本本学习《细则》原文，重点学习了指导思想、总体要求、机构设置和监督机制等方面内容。派驻纪检监察组组长晋开颜结合上半年纪检监察工作开展情况，对《细则》作了精准解读，从派驻机构“是什么、为什么、干什么”三个方面解读了派驻监督的性质是“监督的再监督”，明确与省纪委监委、与省纪委监委对口监督检查室、与驻在企业党委及驻在企业内部纪检部门4者之间的关系，强调派驻纪检监察组与公司党委“同题共答、同频共振”的共同目标。同时以监督、执纪、问责三个角度向参会人员通报各部门、各条线上半年遵守党章党规党纪和廉洁自律情况。</w:t>
        <w:br/>
        <w:t>公司党委班子成员逐个发言表态，一致认为，自2019年省纪委监委派驻机构改革以来，派驻纪检监察组推动公司坚定拥护“两个确立”、坚决做到“两个维护”、坚决打赢反腐败斗争攻坚战持久战、持续净化政治生态，在深入学习贯彻习近平总书记关于党的自我革命的重要思想方面起到了表率和引领作用；将坚决支持派驻监督，坚持律人必先律己，自觉履行好“一岗双责”，在监督下推进各项工作。</w:t>
        <w:br/>
        <w:t>公司党委书记刁玉新强调，要压紧主体责任，全面落实“一岗双责”，就如何持续深化全面从严治党，履行好主体责任及第一责任人职责与派驻纪检监察组同题共答；自觉接受监督，习惯在监督下行权用权完成各项工作，坚决将纪律挺在前面，及早发现及时解决问题促进同题共答；健全协同联动机制，用好出席列席党委会、经营办公会、开展“同心倡廉”等机制，多形式、多渠道促进同题共答。</w:t>
        <w:br/>
        <w:t>下一步，派驻纪检监察组将继续贯彻落实《细则》及相关各项工作规则，充分发挥派驻监督“探头”和“前哨”作用，为驻在企业高质量发展保驾护航。（驻中原农险纪检监察组）</w:t>
      </w:r>
    </w:p>
    <w:p>
      <w:r>
        <w:t xml:space="preserve">责任编辑：  </w:t>
        <w:br/>
        <w:t xml:space="preserve">         段君伟</w:t>
      </w:r>
    </w:p>
    <w:p>
      <w:r>
        <w:t>同题共答促进驻在企业高质量发展</w:t>
      </w:r>
    </w:p>
    <w:p>
      <w:r>
        <w:t>2025-07-30 11:26 来源：</w:t>
        <w:br/>
        <w:t xml:space="preserve">         河南省纪委监委网站</w:t>
      </w:r>
    </w:p>
    <w:p>
      <w:r>
        <w:t>为推动驻在企业领导干部更好地把握党对金融企业派驻改革监督的总体要求，深入了解纪检监察组的职责权限，压紧压实各级领导干部履行“一岗双责”主体责任，7月24日，驻中原农险纪检监察组会同公司党委召开专题扩大党委会，专题学习《河南省纪委监委派驻机构工作细则》（以下简称《细则》），公司党委班子、经营班子和中层干部参加会议。</w:t>
        <w:br/>
        <w:t>会议首先原原本本学习《细则》原文，重点学习了指导思想、总体要求、机构设置和监督机制等方面内容。派驻纪检监察组组长晋开颜结合上半年纪检监察工作开展情况，对《细则》作了精准解读，从派驻机构“是什么、为什么、干什么”三个方面解读了派驻监督的性质是“监督的再监督”，明确与省纪委监委、与省纪委监委对口监督检查室、与驻在企业党委及驻在企业内部纪检部门4者之间的关系，强调派驻纪检监察组与公司党委“同题共答、同频共振”的共同目标。同时以监督、执纪、问责三个角度向参会人员通报各部门、各条线上半年遵守党章党规党纪和廉洁自律情况。</w:t>
        <w:br/>
        <w:t>公司党委班子成员逐个发言表态，一致认为，自2019年省纪委监委派驻机构改革以来，派驻纪检监察组推动公司坚定拥护“两个确立”、坚决做到“两个维护”、坚决打赢反腐败斗争攻坚战持久战、持续净化政治生态，在深入学习贯彻习近平总书记关于党的自我革命的重要思想方面起到了表率和引领作用；将坚决支持派驻监督，坚持律人必先律己，自觉履行好“一岗双责”，在监督下推进各项工作。</w:t>
        <w:br/>
        <w:t>公司党委书记刁玉新强调，要压紧主体责任，全面落实“一岗双责”，就如何持续深化全面从严治党，履行好主体责任及第一责任人职责与派驻纪检监察组同题共答；自觉接受监督，习惯在监督下行权用权完成各项工作，坚决将纪律挺在前面，及早发现及时解决问题促进同题共答；健全协同联动机制，用好出席列席党委会、经营办公会、开展“同心倡廉”等机制，多形式、多渠道促进同题共答。</w:t>
        <w:br/>
        <w:t>下一步，派驻纪检监察组将继续贯彻落实《细则》及相关各项工作规则，充分发挥派驻监督“探头”和“前哨”作用，为驻在企业高质量发展保驾护航。（驻中原农险纪检监察组）</w:t>
      </w:r>
    </w:p>
    <w:p>
      <w:r>
        <w:t xml:space="preserve">责任编辑：  </w:t>
        <w:br/>
        <w:t xml:space="preserve">         段君伟</w:t>
      </w:r>
    </w:p>
    <w:p>
      <w:r>
        <w:t>同题共答促进驻在企业高质量发展</w:t>
      </w:r>
    </w:p>
    <w:p>
      <w:r>
        <w:t>2025-07-30 11:26 来源：</w:t>
        <w:br/>
        <w:t xml:space="preserve">         河南省纪委监委网站</w:t>
      </w:r>
    </w:p>
    <w:p>
      <w:r>
        <w:t>为推动驻在企业领导干部更好地把握党对金融企业派驻改革监督的总体要求，深入了解纪检监察组的职责权限，压紧压实各级领导干部履行“一岗双责”主体责任，7月24日，驻中原农险纪检监察组会同公司党委召开专题扩大党委会，专题学习《河南省纪委监委派驻机构工作细则》（以下简称《细则》），公司党委班子、经营班子和中层干部参加会议。</w:t>
        <w:br/>
        <w:t>会议首先原原本本学习《细则》原文，重点学习了指导思想、总体要求、机构设置和监督机制等方面内容。派驻纪检监察组组长晋开颜结合上半年纪检监察工作开展情况，对《细则》作了精准解读，从派驻机构“是什么、为什么、干什么”三个方面解读了派驻监督的性质是“监督的再监督”，明确与省纪委监委、与省纪委监委对口监督检查室、与驻在企业党委及驻在企业内部纪检部门4者之间的关系，强调派驻纪检监察组与公司党委“同题共答、同频共振”的共同目标。同时以监督、执纪、问责三个角度向参会人员通报各部门、各条线上半年遵守党章党规党纪和廉洁自律情况。</w:t>
        <w:br/>
        <w:t>公司党委班子成员逐个发言表态，一致认为，自2019年省纪委监委派驻机构改革以来，派驻纪检监察组推动公司坚定拥护“两个确立”、坚决做到“两个维护”、坚决打赢反腐败斗争攻坚战持久战、持续净化政治生态，在深入学习贯彻习近平总书记关于党的自我革命的重要思想方面起到了表率和引领作用；将坚决支持派驻监督，坚持律人必先律己，自觉履行好“一岗双责”，在监督下推进各项工作。</w:t>
        <w:br/>
        <w:t>公司党委书记刁玉新强调，要压紧主体责任，全面落实“一岗双责”，就如何持续深化全面从严治党，履行好主体责任及第一责任人职责与派驻纪检监察组同题共答；自觉接受监督，习惯在监督下行权用权完成各项工作，坚决将纪律挺在前面，及早发现及时解决问题促进同题共答；健全协同联动机制，用好出席列席党委会、经营办公会、开展“同心倡廉”等机制，多形式、多渠道促进同题共答。</w:t>
        <w:br/>
        <w:t>下一步，派驻纪检监察组将继续贯彻落实《细则》及相关各项工作规则，充分发挥派驻监督“探头”和“前哨”作用，为驻在企业高质量发展保驾护航。（驻中原农险纪检监察组）</w:t>
      </w:r>
    </w:p>
    <w:p>
      <w:r>
        <w:t>为推动驻在企业领导干部更好地把握党对金融企业派驻改革监督的总体要求，深入了解纪检监察组的职责权限，压紧压实各级领导干部履行“一岗双责”主体责任，7月24日，驻中原农险纪检监察组会同公司党委召开专题扩大党委会，专题学习《河南省纪委监委派驻机构工作细则》（以下简称《细则》），公司党委班子、经营班子和中层干部参加会议。</w:t>
      </w:r>
    </w:p>
    <w:p>
      <w:r>
        <w:t>会议首先原原本本学习《细则》原文，重点学习了指导思想、总体要求、机构设置和监督机制等方面内容。派驻纪检监察组组长晋开颜结合上半年纪检监察工作开展情况，对《细则》作了精准解读，从派驻机构“是什么、为什么、干什么”三个方面解读了派驻监督的性质是“监督的再监督”，明确与省纪委监委、与省纪委监委对口监督检查室、与驻在企业党委及驻在企业内部纪检部门4者之间的关系，强调派驻纪检监察组与公司党委“同题共答、同频共振”的共同目标。同时以监督、执纪、问责三个角度向参会人员通报各部门、各条线上半年遵守党章党规党纪和廉洁自律情况。</w:t>
      </w:r>
    </w:p>
    <w:p>
      <w:r>
        <w:t>公司党委班子成员逐个发言表态，一致认为，自2019年省纪委监委派驻机构改革以来，派驻纪检监察组推动公司坚定拥护“两个确立”、坚决做到“两个维护”、坚决打赢反腐败斗争攻坚战持久战、持续净化政治生态，在深入学习贯彻习近平总书记关于党的自我革命的重要思想方面起到了表率和引领作用；将坚决支持派驻监督，坚持律人必先律己，自觉履行好“一岗双责”，在监督下推进各项工作。</w:t>
      </w:r>
    </w:p>
    <w:p>
      <w:r>
        <w:t>公司党委书记刁玉新强调，要压紧主体责任，全面落实“一岗双责”，就如何持续深化全面从严治党，履行好主体责任及第一责任人职责与派驻纪检监察组同题共答；自觉接受监督，习惯在监督下行权用权完成各项工作，坚决将纪律挺在前面，及早发现及时解决问题促进同题共答；健全协同联动机制，用好出席列席党委会、经营办公会、开展“同心倡廉”等机制，多形式、多渠道促进同题共答。</w:t>
      </w:r>
    </w:p>
    <w:p>
      <w:r>
        <w:t>下一步，派驻纪检监察组将继续贯彻落实《细则》及相关各项工作规则，充分发挥派驻监督“探头”和“前哨”作用，为驻在企业高质量发展保驾护航。（驻中原农险纪检监察组）</w:t>
      </w:r>
    </w:p>
    <w:p>
      <w:r>
        <w:t xml:space="preserve">责任编辑：  </w:t>
        <w:br/>
        <w:t xml:space="preserve">         段君伟</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全国纪检监察网站</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河南省政府网站</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省辖市纪委监委网站</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常用网站</w:t>
      </w:r>
    </w:p>
    <w:p>
      <w:r>
        <w:t>Copyright 2014-2023 www.hnsjw.gov.cn All Rights Reserved</w:t>
        <w:br/>
        <w:t>版权所有：中共河南省纪律检查委员会　　河南省监察委员会</w:t>
        <w:br/>
        <w:t>浏览人次：　　备案序号：豫ICP备2022015158号-1</w:t>
      </w:r>
    </w:p>
    <w:p>
      <w:r>
        <w:t>Copyright 2014-2023 www.hnsjw.gov.cn All Rights Reserved</w:t>
      </w:r>
    </w:p>
    <w:p>
      <w:r>
        <w:t>版权所有：中共河南省纪律检查委员会　　河南省监察委员会</w:t>
      </w:r>
    </w:p>
    <w:p>
      <w:r>
        <w:t>浏览人次：　　备案序号：豫ICP备2022015158号-1</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