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Title"/>
      </w:pPr>
      <w:r>
        <w:t>把学习成果转化为担当作为实际成效</w:t>
      </w:r>
    </w:p>
    <w:p>
      <w:r>
        <w:t>来源网站: 甘肃纪检监察 (甘肃)</w:t>
      </w:r>
    </w:p>
    <w:p>
      <w:r>
        <w:t>原始链接: http://www.gsjw.gov.cn/contents/68761.html</w:t>
      </w:r>
    </w:p>
    <w:p>
      <w:r>
        <w:t>发布时间: 未知</w:t>
      </w:r>
    </w:p>
    <w:p>
      <w:r>
        <w:t>作者: 未知</w:t>
      </w:r>
    </w:p>
    <w:p>
      <w:r>
        <w:t>匹配关键字: 反腐败</w:t>
      </w:r>
    </w:p>
    <w:p>
      <w:r>
        <w:t>爬取时间: 2025-10-30 15:12:44</w:t>
      </w:r>
    </w:p>
    <w:p>
      <w:pPr>
        <w:pStyle w:val="Heading1"/>
      </w:pPr>
      <w:r>
        <w:t>正文</w:t>
      </w:r>
    </w:p>
    <w:p>
      <w:r>
        <w:t>把学习成果转化为担当作为实际成效</w:t>
      </w:r>
    </w:p>
    <w:p>
      <w:r>
        <w:t xml:space="preserve">来源：中国纪检监察报                   发布时间：2025-10-30 08:28                </w:t>
        <w:br/>
        <w:t>分享</w:t>
      </w:r>
    </w:p>
    <w:p>
      <w:r>
        <w:t xml:space="preserve">来源：中国纪检监察报                   发布时间：2025-10-30 08:28                </w:t>
        <w:br/>
        <w:t>分享</w:t>
      </w:r>
    </w:p>
    <w:p>
      <w:r>
        <w:t>对话嘉宾董兆生　甘肃省白银市委常委，市纪委书记、监委主任王列强　广西壮族自治区桂林市委常委，市纪委书记、监委主任理论的价值在于指导实践，学习的目的全在于运用。二十届中央纪委四次全会提出，用党的创新理论蕴含的立场观点方法破解实践难题。如何更加深刻领悟习近平新时代中国特色社会主义思想的真理力量和实践伟力，切实增强担当履职的看家本领？我们邀请两位纪委书记结合实际工作谈认识体会。记者：纪检监察机关为何要把加强党的创新理论武装作为首要政治任务？王列强：纪检监察机关是政治机关，要自觉加强党的创新理论武装，从中汲取滋养、锻造作风、提升本领，做到思想上对标对表、行动上紧紧跟随，确保纪检监察工作始终沿着正确政治方向前进。坚持将学习党的创新理论作为站稳人民立场的必修课，践行党的根本宗旨，贯彻党的群众路线，保持党同人民群众的血肉联系，为不断满足人民对美好生活的向往而努力奋斗。坚持将学习党的创新理论作为提升政治素养的终身课，始终以习近平新时代中国特色社会主义思想为引领，跟进学习领会习近平总书记重要讲话和重要指示批示精神，坚定不移把“两个确立”真正转化为坚决做到“两个维护”的思想自觉、政治自觉、行动自觉，始终做到忠诚核心、拥戴核心、维护核心、捍卫核心。坚持将学习党的创新理论作为推进自我革命的实践课，深学细悟习近平总书记关于党的自我革命的重要思想，不断深化对党的自我革命的规律性认识，把党的自我革命的思路举措搞得更加严密，把每条战线、每个环节的自我革命抓具体、抓深入。董兆生：真理之光照亮前行之路。深学细悟党的创新理论是坚定拥护“两个确立”、坚决做到“两个维护”的根本保证。理论上清醒，政治上才能坚定，斗争起来才有底气和力量。纪检监察机关作为党的“纪律部队”，要把学习贯彻党的创新理论作为首要政治任务，学深悟透、融会贯通、真信笃行，不断增强忠诚核心、拥戴核心、维护核心、捍卫核心的思想自觉、政治自觉、行动自觉，确保纪检监察工作始终沿着正确政治方向前进。深学细悟党的创新理论是纪检监察干部队伍提升履职本领、锤炼过硬作风的关键举措。要在学懂弄通做实上狠下功夫，在深化内化转化上聚力用劲，自觉从党的创新理论中找理念、找思路、找方法、找举措，切实增强担当履职的看家本领。深学细悟党的创新理论是推动纪检监察工作高质量发展的现实需要。要深刻把握习近平新时代中国特色社会主义思想的世界观、方法论和贯穿其中的立场观点方法，把纪检监察工作思路举措搞得更加科学、更加严密、更加有效。记者：具体工作中，如何用党的创新理论蕴含的立场观点方法破解实践难题？董兆生：党的创新理论蕴含的马克思主义立场观点方法是破解纪检监察工作实践难题的“金钥匙”。要站稳人民立场，破解脱离群众难题，以整治群众身边不正之风和腐败问题为抓手，严查“蝇贪蚁腐”，解决群众急难愁盼问题，办好群众身边具体实事，让群众切实感受到正风肃纪反腐就在身边。要树牢问题导向，破解监督泛化难题，围绕高质量发展、乡村振兴、生态环境保护等领域，找准监督的切入点和突破口，推动政治监督具体化、精准化、常态化。要坚持系统观念，破解顽固反复难题，坚持“全周期管理”，一体推进“三不腐”，保持惩处力度、形成“不敢”的震慑，通过监督制约、制度建设扎牢“不能”的笼子，开展党性教育、推进廉洁文化建设增强“不想”的自觉。要保持自我革命精神，坚决防治“灯下黑”，健全内控机制、严格监督管理，着力锻造政治过硬、能力过硬、作风过硬、廉洁过硬的纪检监察铁军。王列强：运用党的创新理论研究新情况、解决新问题，努力掌握蕴含其中的立场观点方法、道理学理哲理，使各项工作朝着正确方向推进。坚持问题导向，善于在改革发展实践中发现问题，做到具体问题具体分析、透过现象看本质，通过数据分析、信息建模等方式进行个案剖析、类案分析，从重大、复杂、疑难、新型案件中把握发案规律及潜在共性问题，梳理廉洁风险，有针对性地加强对权力运行的监督制约，推动事后治理转向事前预防。紧盯群众急难愁盼问题，从解决群众反映强烈的“校园餐”、乡村振兴资金使用监管、涉重金属环境安全隐患、农村集体“三资”管理等突出问题切入，坚持“室组地巡”联动，奔着问题去、盯着问题改，采取领导包案、挂牌督办、提级办理等方式，严查“蝇贪蚁腐”，让群众切实感受到公平正义就在身边。记者：如何建立长效机制，持续推动理论学习往深里走、往实里走，引导纪检监察干部真正把学习成果转化为正风肃纪反腐的实际成效？王列强：坚持把学习领会习近平新时代中国特色社会主义思想作为纪委常委会的“第一议题”、理论学习中心组的“第一主题”、读书班的“第一课题”，结合学习贯彻《习近平谈治国理政》第五卷，深刻领悟习近平总书记关于反腐败斗争形势“两个仍然”的重大判断，深刻把握一体推进不敢腐、不能腐、不想腐方针方略。健全落实书记讲堂、干部学堂、青年会堂等学习机制，全面提高纪检监察干部依规依纪依法履职能力、精准运用政策策略能力、推动高质量发展能力。深化运用纪委监委班子成员领题调研机制，围绕加强“一把手”监督和同级监督、风腐同查同治等内容，深入农村、社区、企业等蹲点调研、查找问题、解剖麻雀，提出科学严密有效的思路和具体举措，督促相关部门抓好问题整改，不断把学习成果体现为新征程纪检监察工作高质量发展的实际成效。董兆生：理论学习是一项基础性、长期性工程，必须着力构建长效机制，确保党的创新理论真正内化于心、外化于行，转化为正风肃纪反腐的强大动力和实际成效。持续深入抓好《习近平谈治国理政》第五卷学习贯彻。学习好、贯彻好《习近平谈治国理政》第五卷是纪检监察机关的一项重大政治任务，要用好制度机制常态学，严格落实“第一议题”和“五学联动”制度机制，通过理论学习中心组学习会议、“三会一课”等，推动学习入脑入心。依托“微课堂”“业务大比武”、党校主体班次等平台，创新运用集体研讨学、专题培训学、线上线下学、结合实践学等方式，分级分类开展精准施训。建立健全“课题调研—成果转化”机制，带着问题学、盯着问题研，形成指导实践的制度措施。深化运用“知识测试+实践评估+实绩考核”的多维评价体系，推动将党的创新理论蕴含的立场观点方法转化为提升办案质效、加强纪检监察队伍建设、加强纪法教育培训的具体实践。 （记者 杨雅玲）</w:t>
      </w:r>
    </w:p>
    <w:p>
      <w:r>
        <w:t>对话嘉宾</w:t>
      </w:r>
    </w:p>
    <w:p>
      <w:r>
        <w:t>董兆生　甘肃省白银市委常委，市纪委书记、监委主任</w:t>
      </w:r>
    </w:p>
    <w:p>
      <w:r>
        <w:t>王列强　广西壮族自治区桂林市委常委，市纪委书记、监委主任</w:t>
      </w:r>
    </w:p>
    <w:p>
      <w:r>
        <w:t>理论的价值在于指导实践，学习的目的全在于运用。二十届中央纪委四次全会提出，用党的创新理论蕴含的立场观点方法破解实践难题。如何更加深刻领悟习近平新时代中国特色社会主义思想的真理力量和实践伟力，切实增强担当履职的看家本领？我们邀请两位纪委书记结合实际工作谈认识体会。</w:t>
      </w:r>
    </w:p>
    <w:p>
      <w:r>
        <w:t>记者：纪检监察机关为何要把加强党的创新理论武装作为首要政治任务？</w:t>
      </w:r>
    </w:p>
    <w:p>
      <w:r>
        <w:t>王列强：纪检监察机关是政治机关，要自觉加强党的创新理论武装，从中汲取滋养、锻造作风、提升本领，做到思想上对标对表、行动上紧紧跟随，确保纪检监察工作始终沿着正确政治方向前进。坚持将学习党的创新理论作为站稳人民立场的必修课，践行党的根本宗旨，贯彻党的群众路线，保持党同人民群众的血肉联系，为不断满足人民对美好生活的向往而努力奋斗。坚持将学习党的创新理论作为提升政治素养的终身课，始终以习近平新时代中国特色社会主义思想为引领，跟进学习领会习近平总书记重要讲话和重要指示批示精神，坚定不移把“两个确立”真正转化为坚决做到“两个维护”的思想自觉、政治自觉、行动自觉，始终做到忠诚核心、拥戴核心、维护核心、捍卫核心。坚持将学习党的创新理论作为推进自我革命的实践课，深学细悟习近平总书记关于党的自我革命的重要思想，不断深化对党的自我革命的规律性认识，把党的自我革命的思路举措搞得更加严密，把每条战线、每个环节的自我革命抓具体、抓深入。</w:t>
      </w:r>
    </w:p>
    <w:p>
      <w:r>
        <w:t>董兆生：真理之光照亮前行之路。深学细悟党的创新理论是坚定拥护“两个确立”、坚决做到“两个维护”的根本保证。理论上清醒，政治上才能坚定，斗争起来才有底气和力量。纪检监察机关作为党的“纪律部队”，要把学习贯彻党的创新理论作为首要政治任务，学深悟透、融会贯通、真信笃行，不断增强忠诚核心、拥戴核心、维护核心、捍卫核心的思想自觉、政治自觉、行动自觉，确保纪检监察工作始终沿着正确政治方向前进。深学细悟党的创新理论是纪检监察干部队伍提升履职本领、锤炼过硬作风的关键举措。要在学懂弄通做实上狠下功夫，在深化内化转化上聚力用劲，自觉从党的创新理论中找理念、找思路、找方法、找举措，切实增强担当履职的看家本领。深学细悟党的创新理论是推动纪检监察工作高质量发展的现实需要。要深刻把握习近平新时代中国特色社会主义思想的世界观、方法论和贯穿其中的立场观点方法，把纪检监察工作思路举措搞得更加科学、更加严密、更加有效。</w:t>
      </w:r>
    </w:p>
    <w:p>
      <w:r>
        <w:t>记者：具体工作中，如何用党的创新理论蕴含的立场观点方法破解实践难题？</w:t>
      </w:r>
    </w:p>
    <w:p>
      <w:r>
        <w:t>董兆生：党的创新理论蕴含的马克思主义立场观点方法是破解纪检监察工作实践难题的“金钥匙”。要站稳人民立场，破解脱离群众难题，以整治群众身边不正之风和腐败问题为抓手，严查“蝇贪蚁腐”，解决群众急难愁盼问题，办好群众身边具体实事，让群众切实感受到正风肃纪反腐就在身边。要树牢问题导向，破解监督泛化难题，围绕高质量发展、乡村振兴、生态环境保护等领域，找准监督的切入点和突破口，推动政治监督具体化、精准化、常态化。要坚持系统观念，破解顽固反复难题，坚持“全周期管理”，一体推进“三不腐”，保持惩处力度、形成“不敢”的震慑，通过监督制约、制度建设扎牢“不能”的笼子，开展党性教育、推进廉洁文化建设增强“不想”的自觉。要保持自我革命精神，坚决防治“灯下黑”，健全内控机制、严格监督管理，着力锻造政治过硬、能力过硬、作风过硬、廉洁过硬的纪检监察铁军。</w:t>
      </w:r>
    </w:p>
    <w:p>
      <w:r>
        <w:t>王列强：运用党的创新理论研究新情况、解决新问题，努力掌握蕴含其中的立场观点方法、道理学理哲理，使各项工作朝着正确方向推进。坚持问题导向，善于在改革发展实践中发现问题，做到具体问题具体分析、透过现象看本质，通过数据分析、信息建模等方式进行个案剖析、类案分析，从重大、复杂、疑难、新型案件中把握发案规律及潜在共性问题，梳理廉洁风险，有针对性地加强对权力运行的监督制约，推动事后治理转向事前预防。紧盯群众急难愁盼问题，从解决群众反映强烈的“校园餐”、乡村振兴资金使用监管、涉重金属环境安全隐患、农村集体“三资”管理等突出问题切入，坚持“室组地巡”联动，奔着问题去、盯着问题改，采取领导包案、挂牌督办、提级办理等方式，严查“蝇贪蚁腐”，让群众切实感受到公平正义就在身边。</w:t>
      </w:r>
    </w:p>
    <w:p>
      <w:r>
        <w:t>记者：如何建立长效机制，持续推动理论学习往深里走、往实里走，引导纪检监察干部真正把学习成果转化为正风肃纪反腐的实际成效？</w:t>
      </w:r>
    </w:p>
    <w:p>
      <w:r>
        <w:t>王列强：坚持把学习领会习近平新时代中国特色社会主义思想作为纪委常委会的“第一议题”、理论学习中心组的“第一主题”、读书班的“第一课题”，结合学习贯彻《习近平谈治国理政》第五卷，深刻领悟习近平总书记关于反腐败斗争形势“两个仍然”的重大判断，深刻把握一体推进不敢腐、不能腐、不想腐方针方略。健全落实书记讲堂、干部学堂、青年会堂等学习机制，全面提高纪检监察干部依规依纪依法履职能力、精准运用政策策略能力、推动高质量发展能力。深化运用纪委监委班子成员领题调研机制，围绕加强“一把手”监督和同级监督、风腐同查同治等内容，深入农村、社区、企业等蹲点调研、查找问题、解剖麻雀，提出科学严密有效的思路和具体举措，督促相关部门抓好问题整改，不断把学习成果体现为新征程纪检监察工作高质量发展的实际成效。</w:t>
      </w:r>
    </w:p>
    <w:p>
      <w:r>
        <w:t>董兆生：理论学习是一项基础性、长期性工程，必须着力构建长效机制，确保党的创新理论真正内化于心、外化于行，转化为正风肃纪反腐的强大动力和实际成效。持续深入抓好《习近平谈治国理政》第五卷学习贯彻。学习好、贯彻好《习近平谈治国理政》第五卷是纪检监察机关的一项重大政治任务，要用好制度机制常态学，严格落实“第一议题”和“五学联动”制度机制，通过理论学习中心组学习会议、“三会一课”等，推动学习入脑入心。依托“微课堂”“业务大比武”、党校主体班次等平台，创新运用集体研讨学、专题培训学、线上线下学、结合实践学等方式，分级分类开展精准施训。建立健全“课题调研—成果转化”机制，带着问题学、盯着问题研，形成指导实践的制度措施。深化运用“知识测试+实践评估+实绩考核”的多维评价体系，推动将党的创新理论蕴含的立场观点方法转化为提升办案质效、加强纪检监察队伍建设、加强纪法教育培训的具体实践。</w:t>
      </w:r>
    </w:p>
    <w:p>
      <w:r>
        <w:t>（记者 杨雅玲）</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