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习近平：关于《中共中央关于制定国民经济和社会发展第十五个...</w:t>
      </w:r>
    </w:p>
    <w:p>
      <w:r>
        <w:t>来源网站: 福建纪检监察 (福建)</w:t>
      </w:r>
    </w:p>
    <w:p>
      <w:r>
        <w:t>原始链接: https://www.news.cn/politics/leaders/20251028/4d02d4d2958c4b32a1d7f29ff6009703/c.html</w:t>
      </w:r>
    </w:p>
    <w:p>
      <w:r>
        <w:t>发布时间: 2025-10-30 08:32:50</w:t>
      </w:r>
    </w:p>
    <w:p>
      <w:r>
        <w:t>作者: 未知</w:t>
      </w:r>
    </w:p>
    <w:p>
      <w:r>
        <w:t>匹配关键字: 反腐败</w:t>
      </w:r>
    </w:p>
    <w:p>
      <w:r>
        <w:t>爬取时间: 2025-10-30 15:16:41</w:t>
      </w:r>
    </w:p>
    <w:p>
      <w:pPr>
        <w:pStyle w:val="Heading1"/>
      </w:pPr>
      <w:r>
        <w:t>正文</w:t>
      </w:r>
    </w:p>
    <w:p>
      <w:r>
        <w:t>新华网 &gt; 时政 &gt; 正文 2025 10/28 16:32:50 来源：新华网</w:t>
        <w:br/>
        <w:t xml:space="preserve">                 受权发布丨习近平：关于《中共中央关于制定国民经济和社会发展第十五个五年规划的建议》的说明   字体：</w:t>
        <w:br/>
        <w:t xml:space="preserve">                            小 中 大 </w:t>
        <w:br/>
        <w:t xml:space="preserve">                            分享到：</w:t>
      </w:r>
    </w:p>
    <w:p>
      <w:r>
        <w:t>新华网 &gt; 时政 &gt; 正文</w:t>
      </w:r>
    </w:p>
    <w:p>
      <w:r>
        <w:t>新华网 &gt; 时政 &gt; 正文</w:t>
      </w:r>
    </w:p>
    <w:p>
      <w:r>
        <w:t>2025 10/28 16:32:50 来源：新华网</w:t>
        <w:br/>
        <w:t xml:space="preserve">                 受权发布丨习近平：关于《中共中央关于制定国民经济和社会发展第十五个五年规划的建议》的说明   字体：</w:t>
        <w:br/>
        <w:t xml:space="preserve">                            小 中 大 </w:t>
        <w:br/>
        <w:t xml:space="preserve">                            分享到：</w:t>
      </w:r>
    </w:p>
    <w:p>
      <w:r>
        <w:t>2025 10/28 16:32:50</w:t>
      </w:r>
    </w:p>
    <w:p>
      <w:r>
        <w:t>来源：新华网</w:t>
      </w:r>
    </w:p>
    <w:p>
      <w:r>
        <w:t>受权发布丨习近平：关于《中共中央关于制定国民经济和社会发展第十五个五年规划的建议》的说明   字体：</w:t>
        <w:br/>
        <w:t xml:space="preserve">                            小 中 大 </w:t>
        <w:br/>
        <w:t xml:space="preserve">                            分享到：</w:t>
      </w:r>
    </w:p>
    <w:p>
      <w:r>
        <w:t>受权发布丨习近平：关于《中共中央关于制定国民经济和社会发展第十五个五年规划的建议》的说明</w:t>
      </w:r>
    </w:p>
    <w:p>
      <w:r>
        <w:t>字体：</w:t>
        <w:br/>
        <w:t xml:space="preserve">                            小 中 大 </w:t>
        <w:br/>
        <w:t xml:space="preserve">                            分享到：</w:t>
      </w:r>
    </w:p>
    <w:p>
      <w:r>
        <w:t>字体：</w:t>
        <w:br/>
        <w:t xml:space="preserve">                            小 中 大</w:t>
      </w:r>
    </w:p>
    <w:p>
      <w:r>
        <w:t>分享到：</w:t>
      </w:r>
    </w:p>
    <w:p>
      <w:r>
        <w:t xml:space="preserve">受权发布丨习近平：关于《中共中央关于制定国民经济和社会发展第十五个五年规划的建议》的说明 </w:t>
        <w:br/>
        <w:t xml:space="preserve">                2025-10-28 16:32:50</w:t>
        <w:br/>
        <w:t xml:space="preserve">                </w:t>
        <w:br/>
        <w:t xml:space="preserve">                    来源：新华网</w:t>
      </w:r>
    </w:p>
    <w:p>
      <w:r>
        <w:t>受权发布丨习近平：关于《中共中央关于制定国民经济和社会发展第十五个五年规划的建议》的说明</w:t>
      </w:r>
    </w:p>
    <w:p>
      <w:r>
        <w:t>2025-10-28 16:32:50</w:t>
        <w:br/>
        <w:t xml:space="preserve">                </w:t>
        <w:br/>
        <w:t xml:space="preserve">                    来源：新华网</w:t>
      </w:r>
    </w:p>
    <w:p>
      <w:r>
        <w:t>新华社北京10月28日电关于《中共中央关于制定国民经济和社会发展第十五个五年规划的建议》的说明习近平同志们：　　受中央政治局委托，我就《中共中央关于制定国民经济和社会发展第十五个五年规划的建议》（以下简称《建议》）起草的有关情况向全会作说明。　　一、《建议》稿起草过程　　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　　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　　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　　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　　《建议》稿起草期间，中央政治局常委会召开3次会议、中央政治局召开2次会议进行审议、修改，形成了提交这次全会审议的《建议》稿。　　可以说，这次文件起草工作，是发扬党内民主和全过程人民民主的又一次生动实践。　　二、起草《建议》稿的主要考虑和《建议》稿的基本内容　　《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　　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　　《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　　三、需要说明的几个重点问题　　《建议》稿提出了一些重要观点和重大举措。这里，就其中几个重点问题作简要说明。　　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　　《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　　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　　参考以往做法，《建议》稿提出“十五五”时期经济社会发展目标主要是定性要求，必要的定量要求和一些具体工作部署则留给制定规划《纲要》时研究确定，以更好体现和发挥《建议》的宏观指导作用。　　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　　《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　　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　　《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　　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　　《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　　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　　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　　同志们，审议通过“十五五”规划《建议》，是这次全会的主要任务。大家要认真思考、深入讨论，提出建设性的意见和建议，共同把这次全会开好、把《建议》稿修改好。 【纠错】    【责任编辑:焦鹏】  新闻链接 受权发布丨中共中央关于制定国民经济和社会发展第十五个五年规划的建议  2025-10-28 阅读下一篇：</w:t>
      </w:r>
    </w:p>
    <w:p>
      <w:r>
        <w:t>新华社北京10月28日电关于《中共中央关于制定国民经济和社会发展第十五个五年规划的建议》的说明习近平同志们：　　受中央政治局委托，我就《中共中央关于制定国民经济和社会发展第十五个五年规划的建议》（以下简称《建议》）起草的有关情况向全会作说明。　　一、《建议》稿起草过程　　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　　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　　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　　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　　《建议》稿起草期间，中央政治局常委会召开3次会议、中央政治局召开2次会议进行审议、修改，形成了提交这次全会审议的《建议》稿。　　可以说，这次文件起草工作，是发扬党内民主和全过程人民民主的又一次生动实践。　　二、起草《建议》稿的主要考虑和《建议》稿的基本内容　　《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　　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　　《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　　三、需要说明的几个重点问题　　《建议》稿提出了一些重要观点和重大举措。这里，就其中几个重点问题作简要说明。　　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　　《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　　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　　参考以往做法，《建议》稿提出“十五五”时期经济社会发展目标主要是定性要求，必要的定量要求和一些具体工作部署则留给制定规划《纲要》时研究确定，以更好体现和发挥《建议》的宏观指导作用。　　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　　《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　　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　　《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　　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　　《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　　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　　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　　同志们，审议通过“十五五”规划《建议》，是这次全会的主要任务。大家要认真思考、深入讨论，提出建设性的意见和建议，共同把这次全会开好、把《建议》稿修改好。 【纠错】    【责任编辑:焦鹏】  新闻链接 受权发布丨中共中央关于制定国民经济和社会发展第十五个五年规划的建议  2025-10-28 阅读下一篇：</w:t>
      </w:r>
    </w:p>
    <w:p>
      <w:r>
        <w:t>新华社北京10月28日电关于《中共中央关于制定国民经济和社会发展第十五个五年规划的建议》的说明习近平同志们：　　受中央政治局委托，我就《中共中央关于制定国民经济和社会发展第十五个五年规划的建议》（以下简称《建议》）起草的有关情况向全会作说明。　　一、《建议》稿起草过程　　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　　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　　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　　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　　《建议》稿起草期间，中央政治局常委会召开3次会议、中央政治局召开2次会议进行审议、修改，形成了提交这次全会审议的《建议》稿。　　可以说，这次文件起草工作，是发扬党内民主和全过程人民民主的又一次生动实践。　　二、起草《建议》稿的主要考虑和《建议》稿的基本内容　　《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　　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　　《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　　三、需要说明的几个重点问题　　《建议》稿提出了一些重要观点和重大举措。这里，就其中几个重点问题作简要说明。　　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　　《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　　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　　参考以往做法，《建议》稿提出“十五五”时期经济社会发展目标主要是定性要求，必要的定量要求和一些具体工作部署则留给制定规划《纲要》时研究确定，以更好体现和发挥《建议》的宏观指导作用。　　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　　《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　　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　　《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　　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　　《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　　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　　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　　同志们，审议通过“十五五”规划《建议》，是这次全会的主要任务。大家要认真思考、深入讨论，提出建设性的意见和建议，共同把这次全会开好、把《建议》稿修改好。 【纠错】    【责任编辑:焦鹏】</w:t>
      </w:r>
    </w:p>
    <w:p>
      <w:r>
        <w:t>新华社北京10月28日电</w:t>
      </w:r>
    </w:p>
    <w:p>
      <w:r>
        <w:t>关于《中共中央关于制定国民经济和社会发展第十五个五年规划的建议》的说明</w:t>
      </w:r>
    </w:p>
    <w:p>
      <w:r>
        <w:t>习近平</w:t>
      </w:r>
    </w:p>
    <w:p>
      <w:r>
        <w:t>同志们：</w:t>
      </w:r>
    </w:p>
    <w:p>
      <w:r>
        <w:t>受中央政治局委托，我就《中共中央关于制定国民经济和社会发展第十五个五年规划的建议》（以下简称《建议》）起草的有关情况向全会作说明。</w:t>
      </w:r>
    </w:p>
    <w:p>
      <w:r>
        <w:t>一、《建议》稿起草过程</w:t>
      </w:r>
    </w:p>
    <w:p>
      <w: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r>
    </w:p>
    <w:p>
      <w: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r>
    </w:p>
    <w:p>
      <w: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r>
    </w:p>
    <w:p>
      <w: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r>
    </w:p>
    <w:p>
      <w:r>
        <w:t>《建议》稿起草期间，中央政治局常委会召开3次会议、中央政治局召开2次会议进行审议、修改，形成了提交这次全会审议的《建议》稿。</w:t>
      </w:r>
    </w:p>
    <w:p>
      <w:r>
        <w:t>可以说，这次文件起草工作，是发扬党内民主和全过程人民民主的又一次生动实践。</w:t>
      </w:r>
    </w:p>
    <w:p>
      <w:r>
        <w:t>二、起草《建议》稿的主要考虑和《建议》稿的基本内容</w:t>
      </w:r>
    </w:p>
    <w:p>
      <w: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r>
    </w:p>
    <w:p>
      <w: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r>
    </w:p>
    <w:p>
      <w: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r>
    </w:p>
    <w:p>
      <w:r>
        <w:t>三、需要说明的几个重点问题</w:t>
      </w:r>
    </w:p>
    <w:p>
      <w:r>
        <w:t>《建议》稿提出了一些重要观点和重大举措。这里，就其中几个重点问题作简要说明。</w:t>
      </w:r>
    </w:p>
    <w:p>
      <w: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r>
    </w:p>
    <w:p>
      <w: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r>
    </w:p>
    <w:p>
      <w: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r>
    </w:p>
    <w:p>
      <w:r>
        <w:t>参考以往做法，《建议》稿提出“十五五”时期经济社会发展目标主要是定性要求，必要的定量要求和一些具体工作部署则留给制定规划《纲要》时研究确定，以更好体现和发挥《建议》的宏观指导作用。</w:t>
      </w:r>
    </w:p>
    <w:p>
      <w: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r>
    </w:p>
    <w:p>
      <w: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r>
    </w:p>
    <w:p>
      <w: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r>
    </w:p>
    <w:p>
      <w: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r>
    </w:p>
    <w:p>
      <w: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r>
    </w:p>
    <w:p>
      <w: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r>
    </w:p>
    <w:p>
      <w: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r>
    </w:p>
    <w:p>
      <w:r>
        <w:t>同志们，审议通过“十五五”规划《建议》，是这次全会的主要任务。大家要认真思考、深入讨论，提出建设性的意见和建议，共同把这次全会开好、把《建议》稿修改好。</w:t>
      </w:r>
    </w:p>
    <w:p>
      <w:r>
        <w:t>【纠错】    【责任编辑:焦鹏】</w:t>
      </w:r>
    </w:p>
    <w:p>
      <w:r>
        <w:t>新闻链接 受权发布丨中共中央关于制定国民经济和社会发展第十五个五年规划的建议  2025-10-28</w:t>
      </w:r>
    </w:p>
    <w:p>
      <w:r>
        <w:t>新闻链接</w:t>
      </w:r>
    </w:p>
    <w:p>
      <w:r>
        <w:t>受权发布丨中共中央关于制定国民经济和社会发展第十五个五年规划的建议  2025-10-28</w:t>
      </w:r>
    </w:p>
    <w:p>
      <w:r>
        <w:t>2025-10-28</w:t>
      </w:r>
    </w:p>
    <w:p>
      <w:r>
        <w:t>阅读下一篇：</w:t>
      </w:r>
    </w:p>
    <w:p>
      <w:r>
        <w:t>阅读下一篇：</w:t>
      </w:r>
    </w:p>
    <w:p>
      <w:r>
        <w:t>34</w:t>
      </w:r>
    </w:p>
    <w:p>
      <w:r>
        <w:t>受权发布丨习近平：关于《中共中央关于制定国民经济和社会发展第十五个五年规划的建议》的说明</w:t>
      </w:r>
    </w:p>
    <w:p>
      <w:r>
        <w:t>34</w:t>
      </w:r>
    </w:p>
    <w:p>
      <w:r>
        <w:t>受权发布丨习近平：关于《中共中央关于制定国民经济和社会发展第十五个五年规划的建议》的说明</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