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“贵州日报”党风廉政专版</w:t>
      </w:r>
    </w:p>
    <w:p>
      <w:r>
        <w:t>来源网站: 贵州纪检监察 (贵州)</w:t>
      </w:r>
    </w:p>
    <w:p>
      <w:r>
        <w:t>原始链接: http://szb.eyesnews.cn/pc/cont/202510/23/content_164071.html</w:t>
      </w:r>
    </w:p>
    <w:p>
      <w:r>
        <w:t>发布时间: 2025-10-22 16:00:00</w:t>
      </w:r>
    </w:p>
    <w:p>
      <w:r>
        <w:t>作者: 未知</w:t>
      </w:r>
    </w:p>
    <w:p>
      <w:r>
        <w:t>匹配关键字: 反腐败</w:t>
      </w:r>
    </w:p>
    <w:p>
      <w:r>
        <w:t>爬取时间: 2025-10-30 15:18:30</w:t>
      </w:r>
    </w:p>
    <w:p>
      <w:pPr>
        <w:pStyle w:val="Heading1"/>
      </w:pPr>
      <w:r>
        <w:t>正文</w:t>
      </w:r>
    </w:p>
    <w:p>
      <w:r>
        <w:t>黔清风</w:t>
      </w:r>
    </w:p>
    <w:p>
      <w:r>
        <w:t>“要持之以恒读原著、学原文、悟原理，注重从中找方向、找思路、找方法……”连日来，省纪委监委机关通过常委会会议、党支部、青年理论学习小组、干部教育培训等深入学习《习近平谈治国理政》第五卷。</w:t>
      </w:r>
    </w:p>
    <w:p>
      <w:r>
        <w:t>“我们把学习贯彻《习近平谈治国理政》第五卷作为重大政治任务，紧跟党中央、中央纪委国家监委和省委安排部署，印发通知细化落实，多措并举提升学习质量效果，自觉用习近平新时代中国特色社会主义思想统领纪检监察一切工作，真正把学习成果转化为新征程纪检监察工作高质量发展的实际成效。”省纪委监委相关负责人说。</w:t>
      </w:r>
    </w:p>
    <w:p>
      <w:r>
        <w:t>加强政治理论学习是打造过硬队伍的重要保证。习近平总书记在二十届中央纪委四次全会上强调，要坚持打铁必须自身硬，强化严格管理监督，打造忠诚干净担当、敢于善于斗争的纪检监察铁军。省纪委监委把纪检监察队伍建设摆在突出位置，以“纪检监察工作规范化法治化正规化建设年”行动为契机，聚焦“政治过硬、能力过硬、作风过硬、廉洁过硬”目标任务，严明政治纪律、提升能力素质、强化管理监督，以更高标准、更严要求，推动自身建设再上新台阶。</w:t>
      </w:r>
    </w:p>
    <w:p>
      <w:r>
        <w:t>纪检监察队伍因党而生、为党而战，忠诚于党是最根本的政治品格。全省各级纪检监察机关将提升纪检监察干部政治素养摆在首位，坚定不移用习近平新时代中国特色社会主义思想凝心铸魂，使纪检监察工作思路更加科学、更加严密、更加有效。</w:t>
      </w:r>
    </w:p>
    <w:p>
      <w:r>
        <w:t>省纪委常委会严格执行“第一议题”制度，班子成员坚持示范带头，通过省纪委常委会、理论学习中心组集体学习等形式，及时跟进学习习近平总书记最新重要讲话和重要指示精神，突出重点深入学习习近平总书记关于党的建设的重要思想、关于党的自我革命的重要思想和考察贵州时的重要讲话精神、对纪检监察工作的重要批示精神，带动全省各级纪检监察机关在学深悟透党的创新理论上持续聚力用劲。</w:t>
      </w:r>
    </w:p>
    <w:p>
      <w:r>
        <w:t>坚持把理论学习和业务培训结合起来，抓实干部全员培训，提升能力素质，锤炼过硬本领。省纪委监委制定2025年纪检监察干部培训计划，推动全省各级纪检监察机关围绕学习贯彻二十届中央纪委四次全会精神、监察法及其实施条例，以及纪检监察业务全链条内容扎实开展分层分类精准培训。</w:t>
      </w:r>
    </w:p>
    <w:p>
      <w:r>
        <w:t>执纪者必先知纪守纪。省纪委监委举办全面加强党的纪律建设专题培训班，以深入学习贯彻习近平总书记关于全面加强党的纪律建设的重要论述为主题主线，重点围绕加强纪律建设是全面从严治党的治本之策、强化政治纪律和组织纪律等6个方面，为省、市、县三级130余名参训纪检监察干部授课，进一步加强全省纪检监察系统自身纪律建设，提高依规依纪依法履职能力。</w:t>
      </w:r>
    </w:p>
    <w:p>
      <w:r>
        <w:t>今年以来，省纪委监委举办了全省纪检监察领导干部学习贯彻二十届中央纪委四次全会精神专题研讨班、全省纪检监察系统新进干部纪律规矩专题培训班、作风建设专题培训班等25个专题培训班次，举办深入贯彻中央八项规定精神学习教育读书班、案件质量剖析讲堂、“清风黔行·博闻讲坛”专题讲座，常态化开展学法学规活动，推动干部培训教育常态长效。</w:t>
      </w:r>
    </w:p>
    <w:p>
      <w:r>
        <w:t>“为促进全省纪检监察系统进一步树牢案件质量意识、提升办案质效，省纪委监委定期举办案件质量剖析讲堂，每期选取不同类型典型案例进行深度剖析。”省纪委监委相关负责人介绍，今年5月，案件质量剖析讲堂第一课以“坚持问题导向，筑牢铁案工程，着力提升案件质量”为主题进行，由省纪委监委案件审理室主要负责同志解答授课，省、市、县、乡纪检监察干部6300余人通过“线上+线下”同堂听课。截至目前，案件质量剖析讲堂已举办4期。</w:t>
      </w:r>
    </w:p>
    <w:p>
      <w:r>
        <w:t>各级纪检监察机关坚持培训内容全涵盖、业务全链条，加强对全年培训工作的统筹谋划，不断丰富拓展培训内容，训战结合，提升干部履职本领。遵义市纪委监委制定实施强化政治理论学习、加强纪法培训、提升新进干部能力、业务骨干“传帮带”“小切口”业务讲评“五大培训计划”，以系统性、针对性培养举措，推动全市纪检监察干部综合素质持续提升。黔西南州册亨县纪委监委创新建立“1名班子成员+1名业务骨干+1名新进干部”的“二对一”结对机制，为新进干部配备实务导师，“一人一策”开展个性化培养。</w:t>
      </w:r>
    </w:p>
    <w:p>
      <w:r>
        <w:t>今年以来，全省纪检监察系统共举办培训班778期，省纪委监委推动省级26门优质培训课程资源下沉，覆盖市县乡三级纪检监察干部2.3万余人次。</w:t>
      </w:r>
    </w:p>
    <w:p>
      <w:r>
        <w:t>坚持在学中干、在干中学，学用结合提升履职能力。省纪委监委制定工作方案，统筹监督执纪执法部门“一人一策”制定培养计划，推动审理部门和监督执纪执法部门干部互换岗位锻炼，对综合部门、派驻派出机构无办案经历干部全覆盖、分批次安排参与办案。截至9月底，省市县纪委监委机关统筹安排派驻（派出）机构干部参加实战轮训1540人、安排委机关综合部门干部参与办案856人，让干部在实战练兵中积累经验、锤炼本领。</w:t>
      </w:r>
    </w:p>
    <w:p>
      <w:r>
        <w:t>把优化队伍结构作为推动队伍建设的重要内容。省纪委监委统筹推动市县纪委监委内设机构职能优化整合，将更多力量资源向监督执纪执法一线倾斜。全覆盖抓调研优结构，组织对省委巡视机构、派驻机构、委机关内设部门、市（州）纪委监委开展干部调研，分领域形成调研报告，在全面调研基础上，分批次、有计划调整配备干部，持续优化队伍结构。推动市（州）、县（市、区）纪委副书记易地交流，及时补充配备乡镇（街道）专职纪检监察干部等，不断夯实基层监督力量。</w:t>
      </w:r>
    </w:p>
    <w:p>
      <w:r>
        <w:t>6月24日，省纪委监委机关召开警示教育会议。会议通报违反中央八项规定精神典型案例，要求全省纪检监察干部以身边人身边事为镜鉴，深刻汲取“政治意识淡薄、理想信念滑坡”等5个方面的教训，以更加优良作风推进新征程纪检监察工作高质量发展。</w:t>
      </w:r>
    </w:p>
    <w:p>
      <w:r>
        <w:t>坚持整肃队伍、纯洁组织，省纪委监委持续优化完善内部监督体系，加强纪检监察干部“八小时外”管理监督，扎实开展违规饮酒问题专项检查，坚决清除“害群之马”，坚决防治“灯下黑”。今年1至9月全省共立案审查调查纪检监察干部91人，党纪政务处分67人。</w:t>
      </w:r>
    </w:p>
    <w:p>
      <w:r>
        <w:t>既加强自身监督，又主动接受各方面监督。9月17日，省纪委监委举办2025年“纪检监察开放日”活动，受邀的省监察委员会第二届特约监察员通过实地参观贵州省纪检监察工作陈列展、参加座谈会等，进一步了解全省纪检监察工作情况，面对面提出意见建议。为帮助特约监察员更好发挥监督作用，全省纪检监察机关通过邀请列席纪委全会、党风廉政建设和反腐败工作情况通报会，邀请参与调研督导和监督检查，参与纪检监察理论研究，健全常态化参与纪检监察业务培训、问题意见双向反馈等机制，积极搭建履职平台，作好服务保障，为特约监察员开展工作创造条件。</w:t>
      </w:r>
    </w:p>
    <w:p>
      <w:r>
        <w:t>将从严管理监督与鼓励担当作为相结合。9月11日，全省纪检监察系统表彰大会在贵阳召开，对44个先进集体和88名先进工作者进行表彰。省纪委监委主要负责同志在表彰大会上表示，“目的是进一步激励全省纪检监察机关和广大纪检监察干部感恩奋进，深入学习习近平总书记对纪检监察工作的重要指示和在贵州考察时的重要讲话精神，更加奋发有为推进纪检监察工作高质量发展。”9月下旬起，省纪委监委组建报告团，按照省市县宣讲全覆盖目标，在全省举办10场纪检监察系统先进典型事迹报告会，省级层面1场、各市（州）各1场，共覆盖纪检监察干部11900余人，努力激励全省纪检监察干部对标先进、学习先进，努力成为先进。</w:t>
      </w:r>
    </w:p>
    <w:p>
      <w:r>
        <w:t>为激励干部担当作为，省纪委监委制定了关于加强新时代全省纪检监察队伍建设的若干措施、委机关表彰奖励工作办法等文件制度，对提高干部政治素质、培养人才队伍等作出规定，进一步健全完善正向激励体系，增强纪检监察干部职业荣誉感、归属感。</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