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《中共中央关于制定国民经济和社会发展第十五个五年规划的建议》诞生记</w:t>
      </w:r>
    </w:p>
    <w:p>
      <w:r>
        <w:t>来源网站: 辽宁纪检监察 (辽宁)</w:t>
      </w:r>
    </w:p>
    <w:p>
      <w:r>
        <w:t>原始链接: https://www.lnsjjjc.gov.cn/network/homeynews/2025/10/30/838348164682487490.shtml</w:t>
      </w:r>
    </w:p>
    <w:p>
      <w:r>
        <w:t>发布时间: 未知</w:t>
      </w:r>
    </w:p>
    <w:p>
      <w:r>
        <w:t>作者: 未知</w:t>
      </w:r>
    </w:p>
    <w:p>
      <w:r>
        <w:t>匹配关键字: 反腐败</w:t>
      </w:r>
    </w:p>
    <w:p>
      <w:r>
        <w:t>爬取时间: 2025-10-30 15:19:05</w:t>
      </w:r>
    </w:p>
    <w:p>
      <w:pPr>
        <w:pStyle w:val="Heading1"/>
      </w:pPr>
      <w:r>
        <w:t>正文</w:t>
      </w:r>
    </w:p>
    <w:p>
      <w:r>
        <w:t>《中共中央关于制定国民经济和社会发展第十五个五年规划的建议》诞生记</w:t>
      </w:r>
    </w:p>
    <w:p>
      <w:r>
        <w:t>发布时间：2025-10-30 09:40    来源：新华社</w:t>
        <w:br/>
        <w:t>分享到：</w:t>
      </w:r>
    </w:p>
    <w:p>
      <w:r>
        <w:t>分享到：</w:t>
      </w:r>
    </w:p>
    <w:p>
      <w:r>
        <w:t>分享到：</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新华社记者 张晓松、赵超、高蕾）</w:t>
      </w:r>
    </w:p>
    <w:p>
      <w:r>
        <w:t>为基本实现社会主义现代化奠定更加坚实的基础——《中共中央关于制定国民经济和社会发展第十五个五年规划的建议》诞生记</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让我们更加紧密地团结在以习近平同志为核心的党中央周围，沿着规划建议指明的方向，为如期基本实现社会主义现代化而不懈奋斗，共同书写无愧于时代、无愧于历史的壮丽篇章！（新华社记者 张晓松、赵超、高蕾）</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