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李猛在《学习时报》发表署名文章：从严监督执纪是党的自我革命的利器</w:t>
      </w:r>
    </w:p>
    <w:p>
      <w:r>
        <w:t>来源网站: 辽宁纪检监察 (辽宁)</w:t>
      </w:r>
    </w:p>
    <w:p>
      <w:r>
        <w:t>原始链接: https://www.lnsjjjc.gov.cn/network/snyw/2025/09/02/817327507823924852.shtml</w:t>
      </w:r>
    </w:p>
    <w:p>
      <w:r>
        <w:t>发布时间: 未知</w:t>
      </w:r>
    </w:p>
    <w:p>
      <w:r>
        <w:t>作者: 未知</w:t>
      </w:r>
    </w:p>
    <w:p>
      <w:r>
        <w:t>匹配关键字: 反腐败</w:t>
      </w:r>
    </w:p>
    <w:p>
      <w:r>
        <w:t>爬取时间: 2025-10-30 15:20:08</w:t>
      </w:r>
    </w:p>
    <w:p>
      <w:pPr>
        <w:pStyle w:val="Heading1"/>
      </w:pPr>
      <w:r>
        <w:t>正文</w:t>
      </w:r>
    </w:p>
    <w:p>
      <w:r>
        <w:t>李猛在《学习时报》发表署名文章：从严监督执纪是党的自我革命的利器</w:t>
      </w:r>
    </w:p>
    <w:p>
      <w:r>
        <w:t>发布时间：2025-09-02 09:27    来源：学习时报</w:t>
        <w:br/>
        <w:t>分享到：</w:t>
      </w:r>
    </w:p>
    <w:p>
      <w:r>
        <w:t>分享到：</w:t>
      </w:r>
    </w:p>
    <w:p>
      <w:r>
        <w:t>分享到：</w:t>
      </w:r>
    </w:p>
    <w:p>
      <w:r>
        <w:t>9月1日，《学习时报》一版刊发辽宁省委常委、省纪委书记、省监委主任李猛署名文章《从严监督执纪是党的自我革命的利器》。全文如下：从严监督执纪是党的自我革命的利器李猛习近平总书记在主持中央政治局第二十一次集体学习时强调，从严监督执纪是党的自我革命的利器，推进党的自我革命，要在从严监督执纪方面进一步落实到位。习近平总书记的重要指示要求，精准聚焦党的自我革命的重点环节，持续释放监督执纪无禁区、全覆盖、零容忍的坚强决心和全面从严、一严到底的强烈信号，为进一步纵深推进党的自我革命提供了路径遵循、指明了前进方向。纪检监察机关作为推进党的自我革命的重要力量，必须深学细悟笃行习近平总书记重要讲话精神，坚持党性党风党纪一起抓、正风肃纪反腐相贯通，更好发挥从严监督执纪利器作用，把新时代党的自我革命要求进一步落实到位。在深化认识中增强从严监督执纪政治自觉习近平总书记从推进党的自我革命的战略高度，科学标定了从严监督执纪的地位、功能、作用。要深化思想认识、提高政治站位，深刻领悟其中蕴含的政治考量和深远意义，增强不折不扣抓落实的责任感、使命感。从严监督执纪事关党的建设成效。治国必先治党，治党务必从严。党的十八大以来，以习近平同志为核心的党中央从抓作风入手推进全面从严治党，把严的要求、严的措施具体深入地落实到党的建设各领域各方面全过程，推动新时代全面从严治党取得历史性、开创性成就，管党治党宽松软状况得到根本扭转，党的建设水平实现整体提升。实践充分证明，监督严格、纪律严明既是全面从严治党的内在要求，也是把我们党建设得更加坚强有力的重要保证。以从严监督执纪及时清除侵蚀党的健康肌体的病毒，及时消除损害党的执政根基的各种隐患，不断提高党自我净化、自我完善、自我革新、自我提高能力，确保党始终充满蓬勃生机和旺盛活力。从严监督执纪事关改革发展大局。我们党坚持全面从严治党、推进自我革命，根本目的是保障党的伟大事业，引领伟大社会革命。当前，我国正处在全面深化改革、奋力推进高质量发展的关键阶段，面对艰巨繁重的改革发展稳定任务，如不及时清除前进道路上的腐败毒瘤和作风顽疾，不仅破坏改革大局、扰乱经济秩序，更会影响发展预期、积累风险隐患。坚持用改革精神和严的标准管党治党，自觉把从严监督执纪放在改革发展大局中谋划推进，坚决铲除阻碍党中央重大决策部署贯彻落实的“拦路虎”“绊脚石”，使党的自我革命更好服从服务于党的中心任务，确保党始终成为中国特色社会主义事业的坚强领导核心，推动中国式现代化行稳致远。从严监督执纪事关净化政治生态。习近平总书记指出，做好各方面工作，必须有一个良好政治生态。政治生态污浊，从政环境就恶劣；政治生态清明，从政环境就优良。新时代以来，以习近平同志为核心的党中央以彻底的自我革命精神纵深推进全面从严治党和反腐败斗争，净化政治生态成效有目共睹。但也要清醒看到，当前反腐败斗争形势仍然严峻复杂，铲除腐败滋生的土壤和条件任务仍然艰巨繁重，净化政治生态只有进行时、没有休止符。深刻把握从严监督执纪对净化政治生态的至关重要作用，以永远在路上的坚韧和执着扎实做好监督执纪、正风反腐各项工作，坚决破除利益链、关系网、潜规则，推动政治生态源头治理、深度治理、全面治理，为强国建设、民族复兴伟业提供坚强保障。在强化落实中增强从严监督执纪政治担当习近平总书记强调，“从严治党，惩治这一手决不能放松”，“对违纪违法问题必须坚决处理”。要把严的基调、严的措施、严的氛围长期坚持下去，持续释放一严到底、寸步不让的强烈信号，切实将党风党纪硬要求变为硬举措，让铁规矩长出铁牙齿。坚持前移监督关口。查处的大量违纪违法案件表明，党员干部身上的小问题纠正不及时、解决不彻底，就可能演变成大问题、大事故。这要求我们，必须前移监督执纪关口，在“早”和“小”上下功夫，在“治未病”上见真章。融入日常、抓在经常，从点滴严起，从具体问题管起，综合运用监督谈话、参加会议、听取汇报等方式，强化近距离常态化跟进监督，让党员干部习惯在受监督和约束的环境中工作生活。挺纪在前、防微杜渐，准确运用“四种形态”特别是第一种形态，对苗头性、倾向性问题及时谈话提醒、批评教育，对违纪违法问题精准发现、严肃查处，真正做到利剑高悬、威慑常在。数据赋能、预警纠偏，健全完善公权力大数据监督平台，拓展大数据监督应用场景，推动健全授权用权制权相统一、清晰透明可追溯的制度机制，不断提升监督穿透力、预警精准度、纠治及时性，最大限度减少权力寻租空间。坚持抓重点带全局。深刻把握习近平总书记和党中央关于反腐败斗争形势“两个仍然”的科学判断，紧紧抓住主要矛盾和矛盾的主要方面，以重点突破带动监督执纪整体质效提升。紧盯重点对象，以领导干部特别是“一把手”、关键岗位领导干部为重点，紧盯重大决策制定、重大工程审批、大额资金安排、干部选拔任用等重要事项，对违纪问题发现一起查处一起，推动带头维护纪律刚性、严肃性，坚决防止“破窗效应”。严查重点问题，坚持存量增量、受贿行贿、贪污贿赂和失职渎职一起查，坚决查处政治问题和经济问题交织的腐败，严肃惩治政商“旋转门”、“逃逸式辞职”、“代持型”受贿等新型腐败和隐性腐败，让各类腐败行为无处遁形。突出重点领域，深化整治金融、国企、能源、医药、高校、体育、开发区、工程建设和招投标等权力集中、资金密集、资源富集领域腐败，让反复发作的老问题逐渐减少、新出现的问题难以蔓延，坚决防范腐败风险及关联性经济社会风险。坚持风腐同查同治。不正之风和腐败问题相互交织，是现阶段党风廉政建设和反腐败斗争要着力解决的突出问题，必须坚持一体推进“三不腐”，健全风腐同查同治机制，多措并举铲除腐败滋生的土壤和条件。由风看腐、由风查腐，把准由风及腐的利益链，紧盯带有腐化蜕变特征的享乐奢靡问题开展针对性整治，循线深挖不正之风的事情缘由、关联人员、问题性质，查深查透背后的团团伙伙、请托办事、利益输送等问题，坚决防止披着人情往来外衣的腐败问题。以案看风、由腐纠风，坚持凡查腐败案件必挖作风问题，严查深纠腐败背后的违规吃喝、顶风违纪、隐形变异等不正之风，查清查透涉案对象本人和涉及其他公职人员的“四风”问题，有的放矢深化治理、根治顽疾。惩治防育、一体贯通，把风腐同查同治落实到案件查办、整改纠治、警示教育等全过程各方面，针对监督执纪发现的共性问题、深层次问题，推动深化改革、堵塞漏洞、规范权力运行，全面加强新时代廉洁文化建设，既清除水中的“蓝藻”，又铲除滋生“蓝藻”的“淤泥”，更加有力有效从源头上防治腐败。在一体联动中扛牢从严监督执纪政治责任习近平总书记深刻指出，管党治党责任是最根本的政治责任。全面从严治党是各级党组织的职责所在，身处责任链条中的各责任主体都要知责、明责、担责、履责，不断健全各负其责、统一协调的管党治党责任格局。牢牢扭住主体责任。从严监督执纪、推进全面从严治党，关键在于抓住落实主体责任这个“牛鼻子”。推动健全主体责任落实机制，督促党委（党组）树牢抓好党建是本职、不抓党建是失职、抓不好党建是不称职的理念，健全“一把手”抓的责任机制、抓“一把手”的监督机制，促进各级“一把手”坚决扛起第一责任人责任、班子成员严格履行“一岗双责”，做到严于律己、严负其责、严管所辖。推动做实党组织日常监督，坚决摒弃只抓业务不抓风纪、只管发展不治腐败的错误思想，深入了解掌握本地区部门单位党的建设、权力运行、选人用人等情况，既全面把握政治生态方面问题，又精准发现易发多发的突出矛盾问题，提高监督的穿透力和有效性，切实把严的氛围营造起来、把正的风气树立起来。推动强化制度刚性执行，督促党委（党组）认真执行《党委（党组）落实全面从严治党主体责任规定》《中共中央关于加强对“一把手”和领导班子监督的意见》，对不担当不作为，甚至掩盖姑息放纵违纪违法问题的领导干部严肃问责，坚决防止“牛栏关猫”“纸笼禁虎”。认真履行监督责任。纪检监察机关是党内监督和国家监察专责机关，必须聚焦主责、干好主业，以担当作为的实际行动忠诚履行职责使命。在履行好协助职责上聚力用力，推动更好发挥反腐败协调小组职能作用，完善定期分析反腐败形势、听取重大案件情况汇报等制度，构建党委统一领导、纪委组织协调、有关部门协同联动的政治生态分析研判机制，着力破解全面从严治党深层次问题。在健全监督体系上聚力用力，推动完善党和国家监督体系、纪检监察专责监督体系，持续推进“四项监督”统筹衔接常态化长效化制度化；把党内监督和人民监督结合起来，更好发挥群众监督、舆论监督“前哨”作用，加强与审计监督、财会监督、统计监督等协作，推动以党内监督为主导，各类监督贯通协调，形成更大监督合力。在提升监督执纪水平上聚力用力，以开展“纪检监察工作规范化法治化正规化建设年”行动为抓手，着力增强高效监督、从严执纪、精准问责履职本领，确保每次监督执纪、每个案件查办都经得起实践、人民、历史的检验。压紧压实监管责任。从监督执纪执法实践看，一些行业领域腐败频发、乱象丛生，一个重要原因就是职能部门监管责任缺失缺位。督促自上而下压责，发挥条线指导作用，带动下级职能部门严格执行责任清单、约谈提醒、履责报告等制度，健全管业务和管思想、管作风、管纪律贯通融合的严管机制，实现监管无死角、全覆盖。督促为民解难履责，坚持站稳人民立场，把集中整治群众身边不正之风和腐败问题作为履行监管责任的重要抓手，聚焦重点整治项目和重大民生实事，深入排查整治群众反映强烈的突出问题，着力纠正行业乱象、解决群众急难愁盼。督促深化治理尽责，做实以案促改促治，针对行业管理制度机制方面短板弱项，推动全面深化改革、提升治理水平，切实把积弊顽疾改到位、治到根，营造风清气正的行业领域政治生态。</w:t>
      </w:r>
    </w:p>
    <w:p>
      <w:r>
        <w:t>9月1日，《学习时报》一版刊发辽宁省委常委、省纪委书记、省监委主任李猛署名文章《从严监督执纪是党的自我革命的利器》。全文如下：</w:t>
      </w:r>
    </w:p>
    <w:p>
      <w:r>
        <w:t>从严监督执纪是党的自我革命的利器</w:t>
      </w:r>
    </w:p>
    <w:p>
      <w:r>
        <w:t>李猛</w:t>
      </w:r>
    </w:p>
    <w:p>
      <w:r>
        <w:t>习近平总书记在主持中央政治局第二十一次集体学习时强调，从严监督执纪是党的自我革命的利器，推进党的自我革命，要在从严监督执纪方面进一步落实到位。习近平总书记的重要指示要求，精准聚焦党的自我革命的重点环节，持续释放监督执纪无禁区、全覆盖、零容忍的坚强决心和全面从严、一严到底的强烈信号，为进一步纵深推进党的自我革命提供了路径遵循、指明了前进方向。纪检监察机关作为推进党的自我革命的重要力量，必须深学细悟笃行习近平总书记重要讲话精神，坚持党性党风党纪一起抓、正风肃纪反腐相贯通，更好发挥从严监督执纪利器作用，把新时代党的自我革命要求进一步落实到位。</w:t>
      </w:r>
    </w:p>
    <w:p>
      <w:r>
        <w:t>在深化认识中增强从严监督执纪政治自觉</w:t>
      </w:r>
    </w:p>
    <w:p>
      <w:r>
        <w:t>习近平总书记从推进党的自我革命的战略高度，科学标定了从严监督执纪的地位、功能、作用。要深化思想认识、提高政治站位，深刻领悟其中蕴含的政治考量和深远意义，增强不折不扣抓落实的责任感、使命感。</w:t>
      </w:r>
    </w:p>
    <w:p>
      <w:r>
        <w:t>从严监督执纪事关党的建设成效。治国必先治党，治党务必从严。党的十八大以来，以习近平同志为核心的党中央从抓作风入手推进全面从严治党，把严的要求、严的措施具体深入地落实到党的建设各领域各方面全过程，推动新时代全面从严治党取得历史性、开创性成就，管党治党宽松软状况得到根本扭转，党的建设水平实现整体提升。实践充分证明，监督严格、纪律严明既是全面从严治党的内在要求，也是把我们党建设得更加坚强有力的重要保证。以从严监督执纪及时清除侵蚀党的健康肌体的病毒，及时消除损害党的执政根基的各种隐患，不断提高党自我净化、自我完善、自我革新、自我提高能力，确保党始终充满蓬勃生机和旺盛活力。</w:t>
      </w:r>
    </w:p>
    <w:p>
      <w:r>
        <w:t>从严监督执纪事关改革发展大局。我们党坚持全面从严治党、推进自我革命，根本目的是保障党的伟大事业，引领伟大社会革命。当前，我国正处在全面深化改革、奋力推进高质量发展的关键阶段，面对艰巨繁重的改革发展稳定任务，如不及时清除前进道路上的腐败毒瘤和作风顽疾，不仅破坏改革大局、扰乱经济秩序，更会影响发展预期、积累风险隐患。坚持用改革精神和严的标准管党治党，自觉把从严监督执纪放在改革发展大局中谋划推进，坚决铲除阻碍党中央重大决策部署贯彻落实的“拦路虎”“绊脚石”，使党的自我革命更好服从服务于党的中心任务，确保党始终成为中国特色社会主义事业的坚强领导核心，推动中国式现代化行稳致远。</w:t>
      </w:r>
    </w:p>
    <w:p>
      <w:r>
        <w:t>从严监督执纪事关净化政治生态。习近平总书记指出，做好各方面工作，必须有一个良好政治生态。政治生态污浊，从政环境就恶劣；政治生态清明，从政环境就优良。新时代以来，以习近平同志为核心的党中央以彻底的自我革命精神纵深推进全面从严治党和反腐败斗争，净化政治生态成效有目共睹。但也要清醒看到，当前反腐败斗争形势仍然严峻复杂，铲除腐败滋生的土壤和条件任务仍然艰巨繁重，净化政治生态只有进行时、没有休止符。深刻把握从严监督执纪对净化政治生态的至关重要作用，以永远在路上的坚韧和执着扎实做好监督执纪、正风反腐各项工作，坚决破除利益链、关系网、潜规则，推动政治生态源头治理、深度治理、全面治理，为强国建设、民族复兴伟业提供坚强保障。</w:t>
      </w:r>
    </w:p>
    <w:p>
      <w:r>
        <w:t>在强化落实中增强从严监督执纪政治担当</w:t>
      </w:r>
    </w:p>
    <w:p>
      <w:r>
        <w:t>习近平总书记强调，“从严治党，惩治这一手决不能放松”，“对违纪违法问题必须坚决处理”。要把严的基调、严的措施、严的氛围长期坚持下去，持续释放一严到底、寸步不让的强烈信号，切实将党风党纪硬要求变为硬举措，让铁规矩长出铁牙齿。</w:t>
      </w:r>
    </w:p>
    <w:p>
      <w:r>
        <w:t>坚持前移监督关口。查处的大量违纪违法案件表明，党员干部身上的小问题纠正不及时、解决不彻底，就可能演变成大问题、大事故。这要求我们，必须前移监督执纪关口，在“早”和“小”上下功夫，在“治未病”上见真章。融入日常、抓在经常，从点滴严起，从具体问题管起，综合运用监督谈话、参加会议、听取汇报等方式，强化近距离常态化跟进监督，让党员干部习惯在受监督和约束的环境中工作生活。挺纪在前、防微杜渐，准确运用“四种形态”特别是第一种形态，对苗头性、倾向性问题及时谈话提醒、批评教育，对违纪违法问题精准发现、严肃查处，真正做到利剑高悬、威慑常在。数据赋能、预警纠偏，健全完善公权力大数据监督平台，拓展大数据监督应用场景，推动健全授权用权制权相统一、清晰透明可追溯的制度机制，不断提升监督穿透力、预警精准度、纠治及时性，最大限度减少权力寻租空间。</w:t>
      </w:r>
    </w:p>
    <w:p>
      <w:r>
        <w:t>坚持抓重点带全局。深刻把握习近平总书记和党中央关于反腐败斗争形势“两个仍然”的科学判断，紧紧抓住主要矛盾和矛盾的主要方面，以重点突破带动监督执纪整体质效提升。紧盯重点对象，以领导干部特别是“一把手”、关键岗位领导干部为重点，紧盯重大决策制定、重大工程审批、大额资金安排、干部选拔任用等重要事项，对违纪问题发现一起查处一起，推动带头维护纪律刚性、严肃性，坚决防止“破窗效应”。严查重点问题，坚持存量增量、受贿行贿、贪污贿赂和失职渎职一起查，坚决查处政治问题和经济问题交织的腐败，严肃惩治政商“旋转门”、“逃逸式辞职”、“代持型”受贿等新型腐败和隐性腐败，让各类腐败行为无处遁形。突出重点领域，深化整治金融、国企、能源、医药、高校、体育、开发区、工程建设和招投标等权力集中、资金密集、资源富集领域腐败，让反复发作的老问题逐渐减少、新出现的问题难以蔓延，坚决防范腐败风险及关联性经济社会风险。</w:t>
      </w:r>
    </w:p>
    <w:p>
      <w:r>
        <w:t>坚持风腐同查同治。不正之风和腐败问题相互交织，是现阶段党风廉政建设和反腐败斗争要着力解决的突出问题，必须坚持一体推进“三不腐”，健全风腐同查同治机制，多措并举铲除腐败滋生的土壤和条件。由风看腐、由风查腐，把准由风及腐的利益链，紧盯带有腐化蜕变特征的享乐奢靡问题开展针对性整治，循线深挖不正之风的事情缘由、关联人员、问题性质，查深查透背后的团团伙伙、请托办事、利益输送等问题，坚决防止披着人情往来外衣的腐败问题。以案看风、由腐纠风，坚持凡查腐败案件必挖作风问题，严查深纠腐败背后的违规吃喝、顶风违纪、隐形变异等不正之风，查清查透涉案对象本人和涉及其他公职人员的“四风”问题，有的放矢深化治理、根治顽疾。惩治防育、一体贯通，把风腐同查同治落实到案件查办、整改纠治、警示教育等全过程各方面，针对监督执纪发现的共性问题、深层次问题，推动深化改革、堵塞漏洞、规范权力运行，全面加强新时代廉洁文化建设，既清除水中的“蓝藻”，又铲除滋生“蓝藻”的“淤泥”，更加有力有效从源头上防治腐败。</w:t>
      </w:r>
    </w:p>
    <w:p>
      <w:r>
        <w:t>在一体联动中扛牢从严监督执纪政治责任</w:t>
      </w:r>
    </w:p>
    <w:p>
      <w:r>
        <w:t>习近平总书记深刻指出，管党治党责任是最根本的政治责任。全面从严治党是各级党组织的职责所在，身处责任链条中的各责任主体都要知责、明责、担责、履责，不断健全各负其责、统一协调的管党治党责任格局。</w:t>
      </w:r>
    </w:p>
    <w:p>
      <w:r>
        <w:t>牢牢扭住主体责任。从严监督执纪、推进全面从严治党，关键在于抓住落实主体责任这个“牛鼻子”。推动健全主体责任落实机制，督促党委（党组）树牢抓好党建是本职、不抓党建是失职、抓不好党建是不称职的理念，健全“一把手”抓的责任机制、抓“一把手”的监督机制，促进各级“一把手”坚决扛起第一责任人责任、班子成员严格履行“一岗双责”，做到严于律己、严负其责、严管所辖。推动做实党组织日常监督，坚决摒弃只抓业务不抓风纪、只管发展不治腐败的错误思想，深入了解掌握本地区部门单位党的建设、权力运行、选人用人等情况，既全面把握政治生态方面问题，又精准发现易发多发的突出矛盾问题，提高监督的穿透力和有效性，切实把严的氛围营造起来、把正的风气树立起来。推动强化制度刚性执行，督促党委（党组）认真执行《党委（党组）落实全面从严治党主体责任规定》《中共中央关于加强对“一把手”和领导班子监督的意见》，对不担当不作为，甚至掩盖姑息放纵违纪违法问题的领导干部严肃问责，坚决防止“牛栏关猫”“纸笼禁虎”。</w:t>
      </w:r>
    </w:p>
    <w:p>
      <w:r>
        <w:t>认真履行监督责任。纪检监察机关是党内监督和国家监察专责机关，必须聚焦主责、干好主业，以担当作为的实际行动忠诚履行职责使命。在履行好协助职责上聚力用力，推动更好发挥反腐败协调小组职能作用，完善定期分析反腐败形势、听取重大案件情况汇报等制度，构建党委统一领导、纪委组织协调、有关部门协同联动的政治生态分析研判机制，着力破解全面从严治党深层次问题。在健全监督体系上聚力用力，推动完善党和国家监督体系、纪检监察专责监督体系，持续推进“四项监督”统筹衔接常态化长效化制度化；把党内监督和人民监督结合起来，更好发挥群众监督、舆论监督“前哨”作用，加强与审计监督、财会监督、统计监督等协作，推动以党内监督为主导，各类监督贯通协调，形成更大监督合力。在提升监督执纪水平上聚力用力，以开展“纪检监察工作规范化法治化正规化建设年”行动为抓手，着力增强高效监督、从严执纪、精准问责履职本领，确保每次监督执纪、每个案件查办都经得起实践、人民、历史的检验。</w:t>
      </w:r>
    </w:p>
    <w:p>
      <w:r>
        <w:t>压紧压实监管责任。从监督执纪执法实践看，一些行业领域腐败频发、乱象丛生，一个重要原因就是职能部门监管责任缺失缺位。督促自上而下压责，发挥条线指导作用，带动下级职能部门严格执行责任清单、约谈提醒、履责报告等制度，健全管业务和管思想、管作风、管纪律贯通融合的严管机制，实现监管无死角、全覆盖。督促为民解难履责，坚持站稳人民立场，把集中整治群众身边不正之风和腐败问题作为履行监管责任的重要抓手，聚焦重点整治项目和重大民生实事，深入排查整治群众反映强烈的突出问题，着力纠正行业乱象、解决群众急难愁盼。督促深化治理尽责，做实以案促改促治，针对行业管理制度机制方面短板弱项，推动全面深化改革、提升治理水平，切实把积弊顽疾改到位、治到根，营造风清气正的行业领域政治生态。</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