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市委常委同志传达学习贯彻党的二十届四中全会精神</w:t>
      </w:r>
    </w:p>
    <w:p>
      <w:r>
        <w:t>来源网站: 重庆纪检监察 (重庆)</w:t>
      </w:r>
    </w:p>
    <w:p>
      <w:r>
        <w:t>原始链接: https://jjc.cq.gov.cn/web/aritcle/2025/10/29/1433006306429575168/web/content_1433006306429575168.htm</w:t>
      </w:r>
    </w:p>
    <w:p>
      <w:r>
        <w:t>发布时间: 未知</w:t>
      </w:r>
    </w:p>
    <w:p>
      <w:r>
        <w:t>作者: 未知</w:t>
      </w:r>
    </w:p>
    <w:p>
      <w:r>
        <w:t>匹配关键字: 反腐败</w:t>
      </w:r>
    </w:p>
    <w:p>
      <w:r>
        <w:t>爬取时间: 2025-10-30 15:21:12</w:t>
      </w:r>
    </w:p>
    <w:p>
      <w:pPr>
        <w:pStyle w:val="Heading1"/>
      </w:pPr>
      <w:r>
        <w:t>正文</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我的预约</w:t>
      </w:r>
    </w:p>
    <w:p>
      <w:r>
        <w:t>我的账户</w:t>
      </w:r>
    </w:p>
    <w:p>
      <w:r>
        <w:t>修改资料</w:t>
      </w:r>
    </w:p>
    <w:p>
      <w:r>
        <w:t>退出登录</w:t>
      </w:r>
    </w:p>
    <w:p>
      <w:r>
        <w:t>我的预约</w:t>
      </w:r>
    </w:p>
    <w:p>
      <w:r>
        <w:t>我的账户</w:t>
      </w:r>
    </w:p>
    <w:p>
      <w:r>
        <w:t>修改资料</w:t>
      </w:r>
    </w:p>
    <w:p>
      <w:r>
        <w:t>退出登录</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市级层面</w:t>
      </w:r>
    </w:p>
    <w:p>
      <w:r>
        <w:t>市委常委同志传达学习贯彻党的二十届四中全会精神 谋深做实“十五五”时期经济社会发展工作  奋力谱写中国式现代化重庆篇章</w:t>
      </w:r>
    </w:p>
    <w:p>
      <w:r>
        <w:t>来源：重庆日报   时间：2025-10-29 08:13</w:t>
      </w:r>
    </w:p>
    <w:p>
      <w:r>
        <w:t>分享</w:t>
      </w:r>
    </w:p>
    <w:p>
      <w:r>
        <w:t>连日来，市委常委同志在有关部门和区县召开会议传达学习党的二十届四中全会精神，研究部署贯彻落实工作。强调要把学习好贯彻好全会精神作为当前和今后一个时期的重大政治任务，不懈努力、接续奋斗，谋深做实“十五五”时期经济社会发展工作，奋力谱写中国式现代化重庆篇章。10月27日，市委常委、市纪委书记、市监委主任宋依佳主持召开市纪委常委会（扩大）会议。会议指出，全市纪检监察机关要以高度政治自觉抓好全会精神学习宣传贯彻，深刻领会把握“十四五”时期取得的重大成就和“十五五”时期经济社会发展指导思想、重大原则、主要目标、战略任务、根本保证，坚定拥护“两个确立”、坚决做到“两个维护”，切实把思想和行动统一到党中央决策部署上来。会议强调，要坚持以党的自我革命引领社会革命，围绕“国之大者”强化政治监督，持续营造良好政治生态，提质扩面推进清廉重庆建设，推动全会各项部署在重庆一贯到底。要以正风肃纪反腐为高质量发展清障护航、凝心聚力，健全作风建设常态长效机制，风腐同查同治纵深推进反腐败斗争，严管厚爱结合，激发广大党员干部干事创业新动力，为实现“十五五”时期经济社会发展目标提供坚强保证。10月27日，市委宣传部召开部务会（扩大）会议，市委常委、宣传部部长姜辉主持会议并讲话。会议指出，习近平总书记在全会上的重要讲话高屋建瓴、总揽全局、思想精深、内涵丰富，是中国式现代化理论和实践的重大发展，是指导社会主义现代化强国建设的又一篇纲领性文献。全会审议通过的《建议》，总结概括了“十四五”时期我国经济社会发展的重大成就，深刻阐述了“十五五”时期的国内外形势，经济社会发展的指导思想、重大原则、主要目标、重大举措和根本保证，是接续推进中国式现代化建设的总纲领、总指引。会议强调，全市宣传思想文化战线要按照党中央和市委部署要求，全力做好学习领会、宣传宣讲、研究阐释、对外宣介、舆论引导等各项工作，推动迅速掀起学习宣传贯彻热潮。要对标对表全会关于文化建设的部署要求，着力用党的创新理论凝心铸魂，大力繁荣文化事业，加快发展文化产业，提升国际传播效能，推出更多标志性成果，奋力推动文化强市建设高质量发展，为现代化新重庆建设提供有力文化支撑和强大精神动力。10月27日，市委组织部召开部机关干部大会，市委常委、组织部部长蔡允革出席会议并讲话。会议指出，要认真学习贯彻党的二十届四中全会精神，深刻领会“十四五”时期我国发展取得的重大成就，“十五五”时期的重要地位、面临的形势和经济社会发展的指导方针、主要目标、战略任务、重大举措，深刻领悟“两个确立”的决定性意义，增强“四个意识”、坚定“四个自信”、做到“两个维护”，切实把思想和行动统一到全会重大决策部署上来。会议强调，要更加坚定自觉地以党的组织路线服务保证政治路线，健全政治铸魂体系，深化党员干部理论武装，全方位推进政治监督，推动党对经济社会发展的全面领导一贯到底。要优化干部选育管用链条，健全以实干实绩选人用人机制，加强干部现代化建设能力培养，提振干事创业精气神，锻造堪当“十五五”时期经济社会发展重任的骨干力量。要抓好组织体系建设，着力健全各领域党组织深度融入服务中心工作的有效机制，筑牢保障“十五五”时期经济社会发展的战斗堡垒。要构建人才引育矩阵，以更大力度培养引进用好人才，夯实引领“十五五”时期经济社会发展的战略支撑。要督促指导各地各单位面向党员干部全覆盖开展全会精神学习培训，迅速掀起学习贯彻全会精神热潮，大力营造深谋实干、以学促干的浓厚氛围。10月27日，万州区委常委会举行扩大会议，市委常委、万州区委书记卢红主持并讲话。会议指出，党的二十届四中全会是在中国式现代化纵深推进、全面跃升进入关键时期召开的一次十分重要的会议。会议强调，全区上下要深刻领会把握党的二十届四中全会精神实质，牢牢把握“十五五”时期的重要地位、面临的形势和经济社会发展的指导思想、重大原则、主要目标、战略任务，始终在思想上政治上行动上同以习近平同志为核心的党中央保持高度一致，坚定拥护“两个确立”、坚决做到“两个维护”，以高度的政治自觉、饱满的政治热情、笃定的政治行动，扎实抓好全会精神学习教育和宣传宣讲，结合全市重要城市副中心建设，进一步谋深做实全区“十五五”时期经济社会发展工作，为奋力谱写中国式现代化重庆篇章作出更大贡献。10月26日，两江新区召开党工委（扩大）会议，市委常委、两江新区党工委书记罗蔺主持会议并讲话。会议指出，党的二十届四中全会是在我国以中国式现代化全面推进强国建设、民族复兴伟业的关键时期，召开的一次十分重要的会议。新区上下要切实把思想和行动统一到全会精神上来，迅速掀起学习宣传贯彻全会精神的热潮，努力把学习成果转化为坚定拥护“两个确立”、坚决做到“两个维护”的实际行动。会议强调，要深入学习贯彻全会精神，认真谋划“十五五”时期各项工作，全面融入和服务国家战略，加快构建以先进制造业为骨干的现代化产业体系，加快打造智能网联新能源汽车之都核心承载地，拓展“AI+制造”场景应用，加快绿色低碳转型，纵深推进重点领域改革攻坚，推动临港、临空片区一体打造，做实“渝车出海”主基地。要高水平建设现代化人民城市，统筹推动龙盛新城、寸滩国际新城等区域开发建设，擦亮“百园之城”名片。要做优“15分钟高品质生活服务圈”，扎实推进平安建设法治建设，努力推动新区经济社会发展迈上新台阶。10月27日，市委办公厅召开会议，市委常委、秘书长刘尚进出席会议并讲话。会议强调，要把学习贯彻全会精神作为当前和今后一个时期的重大政治任务，深入学习领会习近平总书记重要讲话精神和中央“十五五”规划建议的丰富内涵和精神实质，切实把思想和行动统一到党中央决策部署和市委贯彻落实要求上来。要服务市委抓好学习宣传贯彻全会精神各项工作，推动全市上下迅速形成学习宣传贯彻热潮。要对标全会部署加强研究谋划，聚焦总书记赋予重庆的“两大定位”，服务市委高质量起草我市“十五五”规划建议，全力推动中央战略部署在市域中观和基层微观细化量化、落地落实。要以扎实抓好中央巡视反馈意见整改为牵引，完善抓党建带全局工作体系，强化四季度全市经济社会发展重点工作督查问效，加速推进人工智能与数字重庆建设相互赋能，纵深推进国资国企改革、要素市场化配置综合改革试点等重点改革，服务全市“十四五”收好官、“十五五”开好局。10月28日，全市统一战线召开会议，市委常委、统战部部长商奎主持会议并讲话。会议指出，党的二十届四中全会科学绘制了未来5年以中国式现代化全面推进强国建设、民族复兴伟业的“路线图”，吹响了确保基本实现社会主义现代化取得决定性进展的“冲锋号”，是乘势而上、接续推进中国式现代化的又一次总动员、总部署。会议强调，学习宣传贯彻全会精神是当前和今后一个时期的重大政治任务，要切实提高政治站位，迅速掀起学习宣传贯彻热潮，切实把思想和行动统一到全会精神上来。要坚持从全会部署中找方位、找任务，发挥好统一战线人才荟萃的智力优势、联系广泛的资源优势和协调关系的功能优势，集智聚力服务“十五五”规划落地见效。要把全会决策部署和市委工作要求转化为统战工作的发展思路、政策举措，压茬推进、务求实效，推动工作提质增效，为谱写中国式现代化重庆篇章贡献统战力量。</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市级层面</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廉政资讯（要闻） &gt;&gt; 市级层面</w:t>
      </w:r>
    </w:p>
    <w:p>
      <w:r>
        <w:t>所在位置：</w:t>
        <w:br/>
        <w:br/>
        <w:t xml:space="preserve">          重庆市纪委监委 &gt;&gt; 廉政资讯（要闻） &gt;&gt; 市级层面</w:t>
      </w:r>
    </w:p>
    <w:p>
      <w:r>
        <w:t>所在位置：</w:t>
        <w:br/>
        <w:br/>
        <w:t xml:space="preserve">          重庆市纪委监委 &gt;&gt; 廉政资讯（要闻） &gt;&gt; 市级层面</w:t>
      </w:r>
    </w:p>
    <w:p>
      <w:r>
        <w:t>市委常委同志传达学习贯彻党的二十届四中全会精神 谋深做实“十五五”时期经济社会发展工作  奋力谱写中国式现代化重庆篇章</w:t>
      </w:r>
    </w:p>
    <w:p>
      <w:r>
        <w:t>来源：重庆日报   时间：2025-10-29 08:13</w:t>
      </w:r>
    </w:p>
    <w:p>
      <w:r>
        <w:t>分享</w:t>
      </w:r>
    </w:p>
    <w:p>
      <w:r>
        <w:t>连日来，市委常委同志在有关部门和区县召开会议传达学习党的二十届四中全会精神，研究部署贯彻落实工作。强调要把学习好贯彻好全会精神作为当前和今后一个时期的重大政治任务，不懈努力、接续奋斗，谋深做实“十五五”时期经济社会发展工作，奋力谱写中国式现代化重庆篇章。10月27日，市委常委、市纪委书记、市监委主任宋依佳主持召开市纪委常委会（扩大）会议。会议指出，全市纪检监察机关要以高度政治自觉抓好全会精神学习宣传贯彻，深刻领会把握“十四五”时期取得的重大成就和“十五五”时期经济社会发展指导思想、重大原则、主要目标、战略任务、根本保证，坚定拥护“两个确立”、坚决做到“两个维护”，切实把思想和行动统一到党中央决策部署上来。会议强调，要坚持以党的自我革命引领社会革命，围绕“国之大者”强化政治监督，持续营造良好政治生态，提质扩面推进清廉重庆建设，推动全会各项部署在重庆一贯到底。要以正风肃纪反腐为高质量发展清障护航、凝心聚力，健全作风建设常态长效机制，风腐同查同治纵深推进反腐败斗争，严管厚爱结合，激发广大党员干部干事创业新动力，为实现“十五五”时期经济社会发展目标提供坚强保证。10月27日，市委宣传部召开部务会（扩大）会议，市委常委、宣传部部长姜辉主持会议并讲话。会议指出，习近平总书记在全会上的重要讲话高屋建瓴、总揽全局、思想精深、内涵丰富，是中国式现代化理论和实践的重大发展，是指导社会主义现代化强国建设的又一篇纲领性文献。全会审议通过的《建议》，总结概括了“十四五”时期我国经济社会发展的重大成就，深刻阐述了“十五五”时期的国内外形势，经济社会发展的指导思想、重大原则、主要目标、重大举措和根本保证，是接续推进中国式现代化建设的总纲领、总指引。会议强调，全市宣传思想文化战线要按照党中央和市委部署要求，全力做好学习领会、宣传宣讲、研究阐释、对外宣介、舆论引导等各项工作，推动迅速掀起学习宣传贯彻热潮。要对标对表全会关于文化建设的部署要求，着力用党的创新理论凝心铸魂，大力繁荣文化事业，加快发展文化产业，提升国际传播效能，推出更多标志性成果，奋力推动文化强市建设高质量发展，为现代化新重庆建设提供有力文化支撑和强大精神动力。10月27日，市委组织部召开部机关干部大会，市委常委、组织部部长蔡允革出席会议并讲话。会议指出，要认真学习贯彻党的二十届四中全会精神，深刻领会“十四五”时期我国发展取得的重大成就，“十五五”时期的重要地位、面临的形势和经济社会发展的指导方针、主要目标、战略任务、重大举措，深刻领悟“两个确立”的决定性意义，增强“四个意识”、坚定“四个自信”、做到“两个维护”，切实把思想和行动统一到全会重大决策部署上来。会议强调，要更加坚定自觉地以党的组织路线服务保证政治路线，健全政治铸魂体系，深化党员干部理论武装，全方位推进政治监督，推动党对经济社会发展的全面领导一贯到底。要优化干部选育管用链条，健全以实干实绩选人用人机制，加强干部现代化建设能力培养，提振干事创业精气神，锻造堪当“十五五”时期经济社会发展重任的骨干力量。要抓好组织体系建设，着力健全各领域党组织深度融入服务中心工作的有效机制，筑牢保障“十五五”时期经济社会发展的战斗堡垒。要构建人才引育矩阵，以更大力度培养引进用好人才，夯实引领“十五五”时期经济社会发展的战略支撑。要督促指导各地各单位面向党员干部全覆盖开展全会精神学习培训，迅速掀起学习贯彻全会精神热潮，大力营造深谋实干、以学促干的浓厚氛围。10月27日，万州区委常委会举行扩大会议，市委常委、万州区委书记卢红主持并讲话。会议指出，党的二十届四中全会是在中国式现代化纵深推进、全面跃升进入关键时期召开的一次十分重要的会议。会议强调，全区上下要深刻领会把握党的二十届四中全会精神实质，牢牢把握“十五五”时期的重要地位、面临的形势和经济社会发展的指导思想、重大原则、主要目标、战略任务，始终在思想上政治上行动上同以习近平同志为核心的党中央保持高度一致，坚定拥护“两个确立”、坚决做到“两个维护”，以高度的政治自觉、饱满的政治热情、笃定的政治行动，扎实抓好全会精神学习教育和宣传宣讲，结合全市重要城市副中心建设，进一步谋深做实全区“十五五”时期经济社会发展工作，为奋力谱写中国式现代化重庆篇章作出更大贡献。10月26日，两江新区召开党工委（扩大）会议，市委常委、两江新区党工委书记罗蔺主持会议并讲话。会议指出，党的二十届四中全会是在我国以中国式现代化全面推进强国建设、民族复兴伟业的关键时期，召开的一次十分重要的会议。新区上下要切实把思想和行动统一到全会精神上来，迅速掀起学习宣传贯彻全会精神的热潮，努力把学习成果转化为坚定拥护“两个确立”、坚决做到“两个维护”的实际行动。会议强调，要深入学习贯彻全会精神，认真谋划“十五五”时期各项工作，全面融入和服务国家战略，加快构建以先进制造业为骨干的现代化产业体系，加快打造智能网联新能源汽车之都核心承载地，拓展“AI+制造”场景应用，加快绿色低碳转型，纵深推进重点领域改革攻坚，推动临港、临空片区一体打造，做实“渝车出海”主基地。要高水平建设现代化人民城市，统筹推动龙盛新城、寸滩国际新城等区域开发建设，擦亮“百园之城”名片。要做优“15分钟高品质生活服务圈”，扎实推进平安建设法治建设，努力推动新区经济社会发展迈上新台阶。10月27日，市委办公厅召开会议，市委常委、秘书长刘尚进出席会议并讲话。会议强调，要把学习贯彻全会精神作为当前和今后一个时期的重大政治任务，深入学习领会习近平总书记重要讲话精神和中央“十五五”规划建议的丰富内涵和精神实质，切实把思想和行动统一到党中央决策部署和市委贯彻落实要求上来。要服务市委抓好学习宣传贯彻全会精神各项工作，推动全市上下迅速形成学习宣传贯彻热潮。要对标全会部署加强研究谋划，聚焦总书记赋予重庆的“两大定位”，服务市委高质量起草我市“十五五”规划建议，全力推动中央战略部署在市域中观和基层微观细化量化、落地落实。要以扎实抓好中央巡视反馈意见整改为牵引，完善抓党建带全局工作体系，强化四季度全市经济社会发展重点工作督查问效，加速推进人工智能与数字重庆建设相互赋能，纵深推进国资国企改革、要素市场化配置综合改革试点等重点改革，服务全市“十四五”收好官、“十五五”开好局。10月28日，全市统一战线召开会议，市委常委、统战部部长商奎主持会议并讲话。会议指出，党的二十届四中全会科学绘制了未来5年以中国式现代化全面推进强国建设、民族复兴伟业的“路线图”，吹响了确保基本实现社会主义现代化取得决定性进展的“冲锋号”，是乘势而上、接续推进中国式现代化的又一次总动员、总部署。会议强调，学习宣传贯彻全会精神是当前和今后一个时期的重大政治任务，要切实提高政治站位，迅速掀起学习宣传贯彻热潮，切实把思想和行动统一到全会精神上来。要坚持从全会部署中找方位、找任务，发挥好统一战线人才荟萃的智力优势、联系广泛的资源优势和协调关系的功能优势，集智聚力服务“十五五”规划落地见效。要把全会决策部署和市委工作要求转化为统战工作的发展思路、政策举措，压茬推进、务求实效，推动工作提质增效，为谱写中国式现代化重庆篇章贡献统战力量。</w:t>
      </w:r>
    </w:p>
    <w:p>
      <w:r>
        <w:t>市委常委同志传达学习贯彻党的二十届四中全会精神 谋深做实“十五五”时期经济社会发展工作  奋力谱写中国式现代化重庆篇章</w:t>
      </w:r>
    </w:p>
    <w:p>
      <w:r>
        <w:t>来源：重庆日报   时间：2025-10-29 08:13</w:t>
      </w:r>
    </w:p>
    <w:p>
      <w:r>
        <w:t>分享</w:t>
      </w:r>
    </w:p>
    <w:p>
      <w:r>
        <w:t>连日来，市委常委同志在有关部门和区县召开会议传达学习党的二十届四中全会精神，研究部署贯彻落实工作。强调要把学习好贯彻好全会精神作为当前和今后一个时期的重大政治任务，不懈努力、接续奋斗，谋深做实“十五五”时期经济社会发展工作，奋力谱写中国式现代化重庆篇章。10月27日，市委常委、市纪委书记、市监委主任宋依佳主持召开市纪委常委会（扩大）会议。会议指出，全市纪检监察机关要以高度政治自觉抓好全会精神学习宣传贯彻，深刻领会把握“十四五”时期取得的重大成就和“十五五”时期经济社会发展指导思想、重大原则、主要目标、战略任务、根本保证，坚定拥护“两个确立”、坚决做到“两个维护”，切实把思想和行动统一到党中央决策部署上来。会议强调，要坚持以党的自我革命引领社会革命，围绕“国之大者”强化政治监督，持续营造良好政治生态，提质扩面推进清廉重庆建设，推动全会各项部署在重庆一贯到底。要以正风肃纪反腐为高质量发展清障护航、凝心聚力，健全作风建设常态长效机制，风腐同查同治纵深推进反腐败斗争，严管厚爱结合，激发广大党员干部干事创业新动力，为实现“十五五”时期经济社会发展目标提供坚强保证。10月27日，市委宣传部召开部务会（扩大）会议，市委常委、宣传部部长姜辉主持会议并讲话。会议指出，习近平总书记在全会上的重要讲话高屋建瓴、总揽全局、思想精深、内涵丰富，是中国式现代化理论和实践的重大发展，是指导社会主义现代化强国建设的又一篇纲领性文献。全会审议通过的《建议》，总结概括了“十四五”时期我国经济社会发展的重大成就，深刻阐述了“十五五”时期的国内外形势，经济社会发展的指导思想、重大原则、主要目标、重大举措和根本保证，是接续推进中国式现代化建设的总纲领、总指引。会议强调，全市宣传思想文化战线要按照党中央和市委部署要求，全力做好学习领会、宣传宣讲、研究阐释、对外宣介、舆论引导等各项工作，推动迅速掀起学习宣传贯彻热潮。要对标对表全会关于文化建设的部署要求，着力用党的创新理论凝心铸魂，大力繁荣文化事业，加快发展文化产业，提升国际传播效能，推出更多标志性成果，奋力推动文化强市建设高质量发展，为现代化新重庆建设提供有力文化支撑和强大精神动力。10月27日，市委组织部召开部机关干部大会，市委常委、组织部部长蔡允革出席会议并讲话。会议指出，要认真学习贯彻党的二十届四中全会精神，深刻领会“十四五”时期我国发展取得的重大成就，“十五五”时期的重要地位、面临的形势和经济社会发展的指导方针、主要目标、战略任务、重大举措，深刻领悟“两个确立”的决定性意义，增强“四个意识”、坚定“四个自信”、做到“两个维护”，切实把思想和行动统一到全会重大决策部署上来。会议强调，要更加坚定自觉地以党的组织路线服务保证政治路线，健全政治铸魂体系，深化党员干部理论武装，全方位推进政治监督，推动党对经济社会发展的全面领导一贯到底。要优化干部选育管用链条，健全以实干实绩选人用人机制，加强干部现代化建设能力培养，提振干事创业精气神，锻造堪当“十五五”时期经济社会发展重任的骨干力量。要抓好组织体系建设，着力健全各领域党组织深度融入服务中心工作的有效机制，筑牢保障“十五五”时期经济社会发展的战斗堡垒。要构建人才引育矩阵，以更大力度培养引进用好人才，夯实引领“十五五”时期经济社会发展的战略支撑。要督促指导各地各单位面向党员干部全覆盖开展全会精神学习培训，迅速掀起学习贯彻全会精神热潮，大力营造深谋实干、以学促干的浓厚氛围。10月27日，万州区委常委会举行扩大会议，市委常委、万州区委书记卢红主持并讲话。会议指出，党的二十届四中全会是在中国式现代化纵深推进、全面跃升进入关键时期召开的一次十分重要的会议。会议强调，全区上下要深刻领会把握党的二十届四中全会精神实质，牢牢把握“十五五”时期的重要地位、面临的形势和经济社会发展的指导思想、重大原则、主要目标、战略任务，始终在思想上政治上行动上同以习近平同志为核心的党中央保持高度一致，坚定拥护“两个确立”、坚决做到“两个维护”，以高度的政治自觉、饱满的政治热情、笃定的政治行动，扎实抓好全会精神学习教育和宣传宣讲，结合全市重要城市副中心建设，进一步谋深做实全区“十五五”时期经济社会发展工作，为奋力谱写中国式现代化重庆篇章作出更大贡献。10月26日，两江新区召开党工委（扩大）会议，市委常委、两江新区党工委书记罗蔺主持会议并讲话。会议指出，党的二十届四中全会是在我国以中国式现代化全面推进强国建设、民族复兴伟业的关键时期，召开的一次十分重要的会议。新区上下要切实把思想和行动统一到全会精神上来，迅速掀起学习宣传贯彻全会精神的热潮，努力把学习成果转化为坚定拥护“两个确立”、坚决做到“两个维护”的实际行动。会议强调，要深入学习贯彻全会精神，认真谋划“十五五”时期各项工作，全面融入和服务国家战略，加快构建以先进制造业为骨干的现代化产业体系，加快打造智能网联新能源汽车之都核心承载地，拓展“AI+制造”场景应用，加快绿色低碳转型，纵深推进重点领域改革攻坚，推动临港、临空片区一体打造，做实“渝车出海”主基地。要高水平建设现代化人民城市，统筹推动龙盛新城、寸滩国际新城等区域开发建设，擦亮“百园之城”名片。要做优“15分钟高品质生活服务圈”，扎实推进平安建设法治建设，努力推动新区经济社会发展迈上新台阶。10月27日，市委办公厅召开会议，市委常委、秘书长刘尚进出席会议并讲话。会议强调，要把学习贯彻全会精神作为当前和今后一个时期的重大政治任务，深入学习领会习近平总书记重要讲话精神和中央“十五五”规划建议的丰富内涵和精神实质，切实把思想和行动统一到党中央决策部署和市委贯彻落实要求上来。要服务市委抓好学习宣传贯彻全会精神各项工作，推动全市上下迅速形成学习宣传贯彻热潮。要对标全会部署加强研究谋划，聚焦总书记赋予重庆的“两大定位”，服务市委高质量起草我市“十五五”规划建议，全力推动中央战略部署在市域中观和基层微观细化量化、落地落实。要以扎实抓好中央巡视反馈意见整改为牵引，完善抓党建带全局工作体系，强化四季度全市经济社会发展重点工作督查问效，加速推进人工智能与数字重庆建设相互赋能，纵深推进国资国企改革、要素市场化配置综合改革试点等重点改革，服务全市“十四五”收好官、“十五五”开好局。10月28日，全市统一战线召开会议，市委常委、统战部部长商奎主持会议并讲话。会议指出，党的二十届四中全会科学绘制了未来5年以中国式现代化全面推进强国建设、民族复兴伟业的“路线图”，吹响了确保基本实现社会主义现代化取得决定性进展的“冲锋号”，是乘势而上、接续推进中国式现代化的又一次总动员、总部署。会议强调，学习宣传贯彻全会精神是当前和今后一个时期的重大政治任务，要切实提高政治站位，迅速掀起学习宣传贯彻热潮，切实把思想和行动统一到全会精神上来。要坚持从全会部署中找方位、找任务，发挥好统一战线人才荟萃的智力优势、联系广泛的资源优势和协调关系的功能优势，集智聚力服务“十五五”规划落地见效。要把全会决策部署和市委工作要求转化为统战工作的发展思路、政策举措，压茬推进、务求实效，推动工作提质增效，为谱写中国式现代化重庆篇章贡献统战力量。</w:t>
      </w:r>
    </w:p>
    <w:p>
      <w:r>
        <w:t>市委常委同志传达学习贯彻党的二十届四中全会精神 谋深做实“十五五”时期经济社会发展工作  奋力谱写中国式现代化重庆篇章</w:t>
      </w:r>
    </w:p>
    <w:p>
      <w:r>
        <w:t>来源：重庆日报   时间：2025-10-29 08:13</w:t>
      </w:r>
    </w:p>
    <w:p>
      <w:r>
        <w:t>分享</w:t>
      </w:r>
    </w:p>
    <w:p>
      <w:r>
        <w:t>连日来，市委常委同志在有关部门和区县召开会议传达学习党的二十届四中全会精神，研究部署贯彻落实工作。强调要把学习好贯彻好全会精神作为当前和今后一个时期的重大政治任务，不懈努力、接续奋斗，谋深做实“十五五”时期经济社会发展工作，奋力谱写中国式现代化重庆篇章。10月27日，市委常委、市纪委书记、市监委主任宋依佳主持召开市纪委常委会（扩大）会议。会议指出，全市纪检监察机关要以高度政治自觉抓好全会精神学习宣传贯彻，深刻领会把握“十四五”时期取得的重大成就和“十五五”时期经济社会发展指导思想、重大原则、主要目标、战略任务、根本保证，坚定拥护“两个确立”、坚决做到“两个维护”，切实把思想和行动统一到党中央决策部署上来。会议强调，要坚持以党的自我革命引领社会革命，围绕“国之大者”强化政治监督，持续营造良好政治生态，提质扩面推进清廉重庆建设，推动全会各项部署在重庆一贯到底。要以正风肃纪反腐为高质量发展清障护航、凝心聚力，健全作风建设常态长效机制，风腐同查同治纵深推进反腐败斗争，严管厚爱结合，激发广大党员干部干事创业新动力，为实现“十五五”时期经济社会发展目标提供坚强保证。10月27日，市委宣传部召开部务会（扩大）会议，市委常委、宣传部部长姜辉主持会议并讲话。会议指出，习近平总书记在全会上的重要讲话高屋建瓴、总揽全局、思想精深、内涵丰富，是中国式现代化理论和实践的重大发展，是指导社会主义现代化强国建设的又一篇纲领性文献。全会审议通过的《建议》，总结概括了“十四五”时期我国经济社会发展的重大成就，深刻阐述了“十五五”时期的国内外形势，经济社会发展的指导思想、重大原则、主要目标、重大举措和根本保证，是接续推进中国式现代化建设的总纲领、总指引。会议强调，全市宣传思想文化战线要按照党中央和市委部署要求，全力做好学习领会、宣传宣讲、研究阐释、对外宣介、舆论引导等各项工作，推动迅速掀起学习宣传贯彻热潮。要对标对表全会关于文化建设的部署要求，着力用党的创新理论凝心铸魂，大力繁荣文化事业，加快发展文化产业，提升国际传播效能，推出更多标志性成果，奋力推动文化强市建设高质量发展，为现代化新重庆建设提供有力文化支撑和强大精神动力。10月27日，市委组织部召开部机关干部大会，市委常委、组织部部长蔡允革出席会议并讲话。会议指出，要认真学习贯彻党的二十届四中全会精神，深刻领会“十四五”时期我国发展取得的重大成就，“十五五”时期的重要地位、面临的形势和经济社会发展的指导方针、主要目标、战略任务、重大举措，深刻领悟“两个确立”的决定性意义，增强“四个意识”、坚定“四个自信”、做到“两个维护”，切实把思想和行动统一到全会重大决策部署上来。会议强调，要更加坚定自觉地以党的组织路线服务保证政治路线，健全政治铸魂体系，深化党员干部理论武装，全方位推进政治监督，推动党对经济社会发展的全面领导一贯到底。要优化干部选育管用链条，健全以实干实绩选人用人机制，加强干部现代化建设能力培养，提振干事创业精气神，锻造堪当“十五五”时期经济社会发展重任的骨干力量。要抓好组织体系建设，着力健全各领域党组织深度融入服务中心工作的有效机制，筑牢保障“十五五”时期经济社会发展的战斗堡垒。要构建人才引育矩阵，以更大力度培养引进用好人才，夯实引领“十五五”时期经济社会发展的战略支撑。要督促指导各地各单位面向党员干部全覆盖开展全会精神学习培训，迅速掀起学习贯彻全会精神热潮，大力营造深谋实干、以学促干的浓厚氛围。10月27日，万州区委常委会举行扩大会议，市委常委、万州区委书记卢红主持并讲话。会议指出，党的二十届四中全会是在中国式现代化纵深推进、全面跃升进入关键时期召开的一次十分重要的会议。会议强调，全区上下要深刻领会把握党的二十届四中全会精神实质，牢牢把握“十五五”时期的重要地位、面临的形势和经济社会发展的指导思想、重大原则、主要目标、战略任务，始终在思想上政治上行动上同以习近平同志为核心的党中央保持高度一致，坚定拥护“两个确立”、坚决做到“两个维护”，以高度的政治自觉、饱满的政治热情、笃定的政治行动，扎实抓好全会精神学习教育和宣传宣讲，结合全市重要城市副中心建设，进一步谋深做实全区“十五五”时期经济社会发展工作，为奋力谱写中国式现代化重庆篇章作出更大贡献。10月26日，两江新区召开党工委（扩大）会议，市委常委、两江新区党工委书记罗蔺主持会议并讲话。会议指出，党的二十届四中全会是在我国以中国式现代化全面推进强国建设、民族复兴伟业的关键时期，召开的一次十分重要的会议。新区上下要切实把思想和行动统一到全会精神上来，迅速掀起学习宣传贯彻全会精神的热潮，努力把学习成果转化为坚定拥护“两个确立”、坚决做到“两个维护”的实际行动。会议强调，要深入学习贯彻全会精神，认真谋划“十五五”时期各项工作，全面融入和服务国家战略，加快构建以先进制造业为骨干的现代化产业体系，加快打造智能网联新能源汽车之都核心承载地，拓展“AI+制造”场景应用，加快绿色低碳转型，纵深推进重点领域改革攻坚，推动临港、临空片区一体打造，做实“渝车出海”主基地。要高水平建设现代化人民城市，统筹推动龙盛新城、寸滩国际新城等区域开发建设，擦亮“百园之城”名片。要做优“15分钟高品质生活服务圈”，扎实推进平安建设法治建设，努力推动新区经济社会发展迈上新台阶。10月27日，市委办公厅召开会议，市委常委、秘书长刘尚进出席会议并讲话。会议强调，要把学习贯彻全会精神作为当前和今后一个时期的重大政治任务，深入学习领会习近平总书记重要讲话精神和中央“十五五”规划建议的丰富内涵和精神实质，切实把思想和行动统一到党中央决策部署和市委贯彻落实要求上来。要服务市委抓好学习宣传贯彻全会精神各项工作，推动全市上下迅速形成学习宣传贯彻热潮。要对标全会部署加强研究谋划，聚焦总书记赋予重庆的“两大定位”，服务市委高质量起草我市“十五五”规划建议，全力推动中央战略部署在市域中观和基层微观细化量化、落地落实。要以扎实抓好中央巡视反馈意见整改为牵引，完善抓党建带全局工作体系，强化四季度全市经济社会发展重点工作督查问效，加速推进人工智能与数字重庆建设相互赋能，纵深推进国资国企改革、要素市场化配置综合改革试点等重点改革，服务全市“十四五”收好官、“十五五”开好局。10月28日，全市统一战线召开会议，市委常委、统战部部长商奎主持会议并讲话。会议指出，党的二十届四中全会科学绘制了未来5年以中国式现代化全面推进强国建设、民族复兴伟业的“路线图”，吹响了确保基本实现社会主义现代化取得决定性进展的“冲锋号”，是乘势而上、接续推进中国式现代化的又一次总动员、总部署。会议强调，学习宣传贯彻全会精神是当前和今后一个时期的重大政治任务，要切实提高政治站位，迅速掀起学习宣传贯彻热潮，切实把思想和行动统一到全会精神上来。要坚持从全会部署中找方位、找任务，发挥好统一战线人才荟萃的智力优势、联系广泛的资源优势和协调关系的功能优势，集智聚力服务“十五五”规划落地见效。要把全会决策部署和市委工作要求转化为统战工作的发展思路、政策举措，压茬推进、务求实效，推动工作提质增效，为谱写中国式现代化重庆篇章贡献统战力量。</w:t>
      </w:r>
    </w:p>
    <w:p>
      <w:r>
        <w:t>市委常委同志传达学习贯彻党的二十届四中全会精神 谋深做实“十五五”时期经济社会发展工作  奋力谱写中国式现代化重庆篇章</w:t>
      </w:r>
    </w:p>
    <w:p>
      <w:r>
        <w:t>来源：重庆日报   时间：2025-10-29 08:13</w:t>
      </w:r>
    </w:p>
    <w:p>
      <w:r>
        <w:t>分享</w:t>
      </w:r>
    </w:p>
    <w:p>
      <w:r>
        <w:t>连日来，市委常委同志在有关部门和区县召开会议传达学习党的二十届四中全会精神，研究部署贯彻落实工作。强调要把学习好贯彻好全会精神作为当前和今后一个时期的重大政治任务，不懈努力、接续奋斗，谋深做实“十五五”时期经济社会发展工作，奋力谱写中国式现代化重庆篇章。10月27日，市委常委、市纪委书记、市监委主任宋依佳主持召开市纪委常委会（扩大）会议。会议指出，全市纪检监察机关要以高度政治自觉抓好全会精神学习宣传贯彻，深刻领会把握“十四五”时期取得的重大成就和“十五五”时期经济社会发展指导思想、重大原则、主要目标、战略任务、根本保证，坚定拥护“两个确立”、坚决做到“两个维护”，切实把思想和行动统一到党中央决策部署上来。会议强调，要坚持以党的自我革命引领社会革命，围绕“国之大者”强化政治监督，持续营造良好政治生态，提质扩面推进清廉重庆建设，推动全会各项部署在重庆一贯到底。要以正风肃纪反腐为高质量发展清障护航、凝心聚力，健全作风建设常态长效机制，风腐同查同治纵深推进反腐败斗争，严管厚爱结合，激发广大党员干部干事创业新动力，为实现“十五五”时期经济社会发展目标提供坚强保证。10月27日，市委宣传部召开部务会（扩大）会议，市委常委、宣传部部长姜辉主持会议并讲话。会议指出，习近平总书记在全会上的重要讲话高屋建瓴、总揽全局、思想精深、内涵丰富，是中国式现代化理论和实践的重大发展，是指导社会主义现代化强国建设的又一篇纲领性文献。全会审议通过的《建议》，总结概括了“十四五”时期我国经济社会发展的重大成就，深刻阐述了“十五五”时期的国内外形势，经济社会发展的指导思想、重大原则、主要目标、重大举措和根本保证，是接续推进中国式现代化建设的总纲领、总指引。会议强调，全市宣传思想文化战线要按照党中央和市委部署要求，全力做好学习领会、宣传宣讲、研究阐释、对外宣介、舆论引导等各项工作，推动迅速掀起学习宣传贯彻热潮。要对标对表全会关于文化建设的部署要求，着力用党的创新理论凝心铸魂，大力繁荣文化事业，加快发展文化产业，提升国际传播效能，推出更多标志性成果，奋力推动文化强市建设高质量发展，为现代化新重庆建设提供有力文化支撑和强大精神动力。10月27日，市委组织部召开部机关干部大会，市委常委、组织部部长蔡允革出席会议并讲话。会议指出，要认真学习贯彻党的二十届四中全会精神，深刻领会“十四五”时期我国发展取得的重大成就，“十五五”时期的重要地位、面临的形势和经济社会发展的指导方针、主要目标、战略任务、重大举措，深刻领悟“两个确立”的决定性意义，增强“四个意识”、坚定“四个自信”、做到“两个维护”，切实把思想和行动统一到全会重大决策部署上来。会议强调，要更加坚定自觉地以党的组织路线服务保证政治路线，健全政治铸魂体系，深化党员干部理论武装，全方位推进政治监督，推动党对经济社会发展的全面领导一贯到底。要优化干部选育管用链条，健全以实干实绩选人用人机制，加强干部现代化建设能力培养，提振干事创业精气神，锻造堪当“十五五”时期经济社会发展重任的骨干力量。要抓好组织体系建设，着力健全各领域党组织深度融入服务中心工作的有效机制，筑牢保障“十五五”时期经济社会发展的战斗堡垒。要构建人才引育矩阵，以更大力度培养引进用好人才，夯实引领“十五五”时期经济社会发展的战略支撑。要督促指导各地各单位面向党员干部全覆盖开展全会精神学习培训，迅速掀起学习贯彻全会精神热潮，大力营造深谋实干、以学促干的浓厚氛围。10月27日，万州区委常委会举行扩大会议，市委常委、万州区委书记卢红主持并讲话。会议指出，党的二十届四中全会是在中国式现代化纵深推进、全面跃升进入关键时期召开的一次十分重要的会议。会议强调，全区上下要深刻领会把握党的二十届四中全会精神实质，牢牢把握“十五五”时期的重要地位、面临的形势和经济社会发展的指导思想、重大原则、主要目标、战略任务，始终在思想上政治上行动上同以习近平同志为核心的党中央保持高度一致，坚定拥护“两个确立”、坚决做到“两个维护”，以高度的政治自觉、饱满的政治热情、笃定的政治行动，扎实抓好全会精神学习教育和宣传宣讲，结合全市重要城市副中心建设，进一步谋深做实全区“十五五”时期经济社会发展工作，为奋力谱写中国式现代化重庆篇章作出更大贡献。10月26日，两江新区召开党工委（扩大）会议，市委常委、两江新区党工委书记罗蔺主持会议并讲话。会议指出，党的二十届四中全会是在我国以中国式现代化全面推进强国建设、民族复兴伟业的关键时期，召开的一次十分重要的会议。新区上下要切实把思想和行动统一到全会精神上来，迅速掀起学习宣传贯彻全会精神的热潮，努力把学习成果转化为坚定拥护“两个确立”、坚决做到“两个维护”的实际行动。会议强调，要深入学习贯彻全会精神，认真谋划“十五五”时期各项工作，全面融入和服务国家战略，加快构建以先进制造业为骨干的现代化产业体系，加快打造智能网联新能源汽车之都核心承载地，拓展“AI+制造”场景应用，加快绿色低碳转型，纵深推进重点领域改革攻坚，推动临港、临空片区一体打造，做实“渝车出海”主基地。要高水平建设现代化人民城市，统筹推动龙盛新城、寸滩国际新城等区域开发建设，擦亮“百园之城”名片。要做优“15分钟高品质生活服务圈”，扎实推进平安建设法治建设，努力推动新区经济社会发展迈上新台阶。10月27日，市委办公厅召开会议，市委常委、秘书长刘尚进出席会议并讲话。会议强调，要把学习贯彻全会精神作为当前和今后一个时期的重大政治任务，深入学习领会习近平总书记重要讲话精神和中央“十五五”规划建议的丰富内涵和精神实质，切实把思想和行动统一到党中央决策部署和市委贯彻落实要求上来。要服务市委抓好学习宣传贯彻全会精神各项工作，推动全市上下迅速形成学习宣传贯彻热潮。要对标全会部署加强研究谋划，聚焦总书记赋予重庆的“两大定位”，服务市委高质量起草我市“十五五”规划建议，全力推动中央战略部署在市域中观和基层微观细化量化、落地落实。要以扎实抓好中央巡视反馈意见整改为牵引，完善抓党建带全局工作体系，强化四季度全市经济社会发展重点工作督查问效，加速推进人工智能与数字重庆建设相互赋能，纵深推进国资国企改革、要素市场化配置综合改革试点等重点改革，服务全市“十四五”收好官、“十五五”开好局。10月28日，全市统一战线召开会议，市委常委、统战部部长商奎主持会议并讲话。会议指出，党的二十届四中全会科学绘制了未来5年以中国式现代化全面推进强国建设、民族复兴伟业的“路线图”，吹响了确保基本实现社会主义现代化取得决定性进展的“冲锋号”，是乘势而上、接续推进中国式现代化的又一次总动员、总部署。会议强调，学习宣传贯彻全会精神是当前和今后一个时期的重大政治任务，要切实提高政治站位，迅速掀起学习宣传贯彻热潮，切实把思想和行动统一到全会精神上来。要坚持从全会部署中找方位、找任务，发挥好统一战线人才荟萃的智力优势、联系广泛的资源优势和协调关系的功能优势，集智聚力服务“十五五”规划落地见效。要把全会决策部署和市委工作要求转化为统战工作的发展思路、政策举措，压茬推进、务求实效，推动工作提质增效，为谱写中国式现代化重庆篇章贡献统战力量。</w:t>
      </w:r>
    </w:p>
    <w:p>
      <w:r>
        <w:t>市委常委同志传达学习贯彻党的二十届四中全会精神 谋深做实“十五五”时期经济社会发展工作  奋力谱写中国式现代化重庆篇章</w:t>
      </w:r>
    </w:p>
    <w:p>
      <w:r>
        <w:t>来源：重庆日报   时间：2025-10-29 08:13</w:t>
      </w:r>
    </w:p>
    <w:p>
      <w:r>
        <w:t>分享</w:t>
      </w:r>
    </w:p>
    <w:p>
      <w:r>
        <w:t>分享</w:t>
      </w:r>
    </w:p>
    <w:p>
      <w:r>
        <w:t>分享</w:t>
      </w:r>
    </w:p>
    <w:p>
      <w:r>
        <w:t>连日来，市委常委同志在有关部门和区县召开会议传达学习党的二十届四中全会精神，研究部署贯彻落实工作。强调要把学习好贯彻好全会精神作为当前和今后一个时期的重大政治任务，不懈努力、接续奋斗，谋深做实“十五五”时期经济社会发展工作，奋力谱写中国式现代化重庆篇章。10月27日，市委常委、市纪委书记、市监委主任宋依佳主持召开市纪委常委会（扩大）会议。会议指出，全市纪检监察机关要以高度政治自觉抓好全会精神学习宣传贯彻，深刻领会把握“十四五”时期取得的重大成就和“十五五”时期经济社会发展指导思想、重大原则、主要目标、战略任务、根本保证，坚定拥护“两个确立”、坚决做到“两个维护”，切实把思想和行动统一到党中央决策部署上来。会议强调，要坚持以党的自我革命引领社会革命，围绕“国之大者”强化政治监督，持续营造良好政治生态，提质扩面推进清廉重庆建设，推动全会各项部署在重庆一贯到底。要以正风肃纪反腐为高质量发展清障护航、凝心聚力，健全作风建设常态长效机制，风腐同查同治纵深推进反腐败斗争，严管厚爱结合，激发广大党员干部干事创业新动力，为实现“十五五”时期经济社会发展目标提供坚强保证。10月27日，市委宣传部召开部务会（扩大）会议，市委常委、宣传部部长姜辉主持会议并讲话。会议指出，习近平总书记在全会上的重要讲话高屋建瓴、总揽全局、思想精深、内涵丰富，是中国式现代化理论和实践的重大发展，是指导社会主义现代化强国建设的又一篇纲领性文献。全会审议通过的《建议》，总结概括了“十四五”时期我国经济社会发展的重大成就，深刻阐述了“十五五”时期的国内外形势，经济社会发展的指导思想、重大原则、主要目标、重大举措和根本保证，是接续推进中国式现代化建设的总纲领、总指引。会议强调，全市宣传思想文化战线要按照党中央和市委部署要求，全力做好学习领会、宣传宣讲、研究阐释、对外宣介、舆论引导等各项工作，推动迅速掀起学习宣传贯彻热潮。要对标对表全会关于文化建设的部署要求，着力用党的创新理论凝心铸魂，大力繁荣文化事业，加快发展文化产业，提升国际传播效能，推出更多标志性成果，奋力推动文化强市建设高质量发展，为现代化新重庆建设提供有力文化支撑和强大精神动力。10月27日，市委组织部召开部机关干部大会，市委常委、组织部部长蔡允革出席会议并讲话。会议指出，要认真学习贯彻党的二十届四中全会精神，深刻领会“十四五”时期我国发展取得的重大成就，“十五五”时期的重要地位、面临的形势和经济社会发展的指导方针、主要目标、战略任务、重大举措，深刻领悟“两个确立”的决定性意义，增强“四个意识”、坚定“四个自信”、做到“两个维护”，切实把思想和行动统一到全会重大决策部署上来。会议强调，要更加坚定自觉地以党的组织路线服务保证政治路线，健全政治铸魂体系，深化党员干部理论武装，全方位推进政治监督，推动党对经济社会发展的全面领导一贯到底。要优化干部选育管用链条，健全以实干实绩选人用人机制，加强干部现代化建设能力培养，提振干事创业精气神，锻造堪当“十五五”时期经济社会发展重任的骨干力量。要抓好组织体系建设，着力健全各领域党组织深度融入服务中心工作的有效机制，筑牢保障“十五五”时期经济社会发展的战斗堡垒。要构建人才引育矩阵，以更大力度培养引进用好人才，夯实引领“十五五”时期经济社会发展的战略支撑。要督促指导各地各单位面向党员干部全覆盖开展全会精神学习培训，迅速掀起学习贯彻全会精神热潮，大力营造深谋实干、以学促干的浓厚氛围。10月27日，万州区委常委会举行扩大会议，市委常委、万州区委书记卢红主持并讲话。会议指出，党的二十届四中全会是在中国式现代化纵深推进、全面跃升进入关键时期召开的一次十分重要的会议。会议强调，全区上下要深刻领会把握党的二十届四中全会精神实质，牢牢把握“十五五”时期的重要地位、面临的形势和经济社会发展的指导思想、重大原则、主要目标、战略任务，始终在思想上政治上行动上同以习近平同志为核心的党中央保持高度一致，坚定拥护“两个确立”、坚决做到“两个维护”，以高度的政治自觉、饱满的政治热情、笃定的政治行动，扎实抓好全会精神学习教育和宣传宣讲，结合全市重要城市副中心建设，进一步谋深做实全区“十五五”时期经济社会发展工作，为奋力谱写中国式现代化重庆篇章作出更大贡献。10月26日，两江新区召开党工委（扩大）会议，市委常委、两江新区党工委书记罗蔺主持会议并讲话。会议指出，党的二十届四中全会是在我国以中国式现代化全面推进强国建设、民族复兴伟业的关键时期，召开的一次十分重要的会议。新区上下要切实把思想和行动统一到全会精神上来，迅速掀起学习宣传贯彻全会精神的热潮，努力把学习成果转化为坚定拥护“两个确立”、坚决做到“两个维护”的实际行动。会议强调，要深入学习贯彻全会精神，认真谋划“十五五”时期各项工作，全面融入和服务国家战略，加快构建以先进制造业为骨干的现代化产业体系，加快打造智能网联新能源汽车之都核心承载地，拓展“AI+制造”场景应用，加快绿色低碳转型，纵深推进重点领域改革攻坚，推动临港、临空片区一体打造，做实“渝车出海”主基地。要高水平建设现代化人民城市，统筹推动龙盛新城、寸滩国际新城等区域开发建设，擦亮“百园之城”名片。要做优“15分钟高品质生活服务圈”，扎实推进平安建设法治建设，努力推动新区经济社会发展迈上新台阶。10月27日，市委办公厅召开会议，市委常委、秘书长刘尚进出席会议并讲话。会议强调，要把学习贯彻全会精神作为当前和今后一个时期的重大政治任务，深入学习领会习近平总书记重要讲话精神和中央“十五五”规划建议的丰富内涵和精神实质，切实把思想和行动统一到党中央决策部署和市委贯彻落实要求上来。要服务市委抓好学习宣传贯彻全会精神各项工作，推动全市上下迅速形成学习宣传贯彻热潮。要对标全会部署加强研究谋划，聚焦总书记赋予重庆的“两大定位”，服务市委高质量起草我市“十五五”规划建议，全力推动中央战略部署在市域中观和基层微观细化量化、落地落实。要以扎实抓好中央巡视反馈意见整改为牵引，完善抓党建带全局工作体系，强化四季度全市经济社会发展重点工作督查问效，加速推进人工智能与数字重庆建设相互赋能，纵深推进国资国企改革、要素市场化配置综合改革试点等重点改革，服务全市“十四五”收好官、“十五五”开好局。10月28日，全市统一战线召开会议，市委常委、统战部部长商奎主持会议并讲话。会议指出，党的二十届四中全会科学绘制了未来5年以中国式现代化全面推进强国建设、民族复兴伟业的“路线图”，吹响了确保基本实现社会主义现代化取得决定性进展的“冲锋号”，是乘势而上、接续推进中国式现代化的又一次总动员、总部署。会议强调，学习宣传贯彻全会精神是当前和今后一个时期的重大政治任务，要切实提高政治站位，迅速掀起学习宣传贯彻热潮，切实把思想和行动统一到全会精神上来。要坚持从全会部署中找方位、找任务，发挥好统一战线人才荟萃的智力优势、联系广泛的资源优势和协调关系的功能优势，集智聚力服务“十五五”规划落地见效。要把全会决策部署和市委工作要求转化为统战工作的发展思路、政策举措，压茬推进、务求实效，推动工作提质增效，为谱写中国式现代化重庆篇章贡献统战力量。</w:t>
      </w:r>
    </w:p>
    <w:p>
      <w:r>
        <w:t>连日来，市委常委同志在有关部门和区县召开会议传达学习党的二十届四中全会精神，研究部署贯彻落实工作。强调要把学习好贯彻好全会精神作为当前和今后一个时期的重大政治任务，不懈努力、接续奋斗，谋深做实“十五五”时期经济社会发展工作，奋力谱写中国式现代化重庆篇章。10月27日，市委常委、市纪委书记、市监委主任宋依佳主持召开市纪委常委会（扩大）会议。会议指出，全市纪检监察机关要以高度政治自觉抓好全会精神学习宣传贯彻，深刻领会把握“十四五”时期取得的重大成就和“十五五”时期经济社会发展指导思想、重大原则、主要目标、战略任务、根本保证，坚定拥护“两个确立”、坚决做到“两个维护”，切实把思想和行动统一到党中央决策部署上来。会议强调，要坚持以党的自我革命引领社会革命，围绕“国之大者”强化政治监督，持续营造良好政治生态，提质扩面推进清廉重庆建设，推动全会各项部署在重庆一贯到底。要以正风肃纪反腐为高质量发展清障护航、凝心聚力，健全作风建设常态长效机制，风腐同查同治纵深推进反腐败斗争，严管厚爱结合，激发广大党员干部干事创业新动力，为实现“十五五”时期经济社会发展目标提供坚强保证。10月27日，市委宣传部召开部务会（扩大）会议，市委常委、宣传部部长姜辉主持会议并讲话。会议指出，习近平总书记在全会上的重要讲话高屋建瓴、总揽全局、思想精深、内涵丰富，是中国式现代化理论和实践的重大发展，是指导社会主义现代化强国建设的又一篇纲领性文献。全会审议通过的《建议》，总结概括了“十四五”时期我国经济社会发展的重大成就，深刻阐述了“十五五”时期的国内外形势，经济社会发展的指导思想、重大原则、主要目标、重大举措和根本保证，是接续推进中国式现代化建设的总纲领、总指引。会议强调，全市宣传思想文化战线要按照党中央和市委部署要求，全力做好学习领会、宣传宣讲、研究阐释、对外宣介、舆论引导等各项工作，推动迅速掀起学习宣传贯彻热潮。要对标对表全会关于文化建设的部署要求，着力用党的创新理论凝心铸魂，大力繁荣文化事业，加快发展文化产业，提升国际传播效能，推出更多标志性成果，奋力推动文化强市建设高质量发展，为现代化新重庆建设提供有力文化支撑和强大精神动力。10月27日，市委组织部召开部机关干部大会，市委常委、组织部部长蔡允革出席会议并讲话。会议指出，要认真学习贯彻党的二十届四中全会精神，深刻领会“十四五”时期我国发展取得的重大成就，“十五五”时期的重要地位、面临的形势和经济社会发展的指导方针、主要目标、战略任务、重大举措，深刻领悟“两个确立”的决定性意义，增强“四个意识”、坚定“四个自信”、做到“两个维护”，切实把思想和行动统一到全会重大决策部署上来。会议强调，要更加坚定自觉地以党的组织路线服务保证政治路线，健全政治铸魂体系，深化党员干部理论武装，全方位推进政治监督，推动党对经济社会发展的全面领导一贯到底。要优化干部选育管用链条，健全以实干实绩选人用人机制，加强干部现代化建设能力培养，提振干事创业精气神，锻造堪当“十五五”时期经济社会发展重任的骨干力量。要抓好组织体系建设，着力健全各领域党组织深度融入服务中心工作的有效机制，筑牢保障“十五五”时期经济社会发展的战斗堡垒。要构建人才引育矩阵，以更大力度培养引进用好人才，夯实引领“十五五”时期经济社会发展的战略支撑。要督促指导各地各单位面向党员干部全覆盖开展全会精神学习培训，迅速掀起学习贯彻全会精神热潮，大力营造深谋实干、以学促干的浓厚氛围。10月27日，万州区委常委会举行扩大会议，市委常委、万州区委书记卢红主持并讲话。会议指出，党的二十届四中全会是在中国式现代化纵深推进、全面跃升进入关键时期召开的一次十分重要的会议。会议强调，全区上下要深刻领会把握党的二十届四中全会精神实质，牢牢把握“十五五”时期的重要地位、面临的形势和经济社会发展的指导思想、重大原则、主要目标、战略任务，始终在思想上政治上行动上同以习近平同志为核心的党中央保持高度一致，坚定拥护“两个确立”、坚决做到“两个维护”，以高度的政治自觉、饱满的政治热情、笃定的政治行动，扎实抓好全会精神学习教育和宣传宣讲，结合全市重要城市副中心建设，进一步谋深做实全区“十五五”时期经济社会发展工作，为奋力谱写中国式现代化重庆篇章作出更大贡献。10月26日，两江新区召开党工委（扩大）会议，市委常委、两江新区党工委书记罗蔺主持会议并讲话。会议指出，党的二十届四中全会是在我国以中国式现代化全面推进强国建设、民族复兴伟业的关键时期，召开的一次十分重要的会议。新区上下要切实把思想和行动统一到全会精神上来，迅速掀起学习宣传贯彻全会精神的热潮，努力把学习成果转化为坚定拥护“两个确立”、坚决做到“两个维护”的实际行动。会议强调，要深入学习贯彻全会精神，认真谋划“十五五”时期各项工作，全面融入和服务国家战略，加快构建以先进制造业为骨干的现代化产业体系，加快打造智能网联新能源汽车之都核心承载地，拓展“AI+制造”场景应用，加快绿色低碳转型，纵深推进重点领域改革攻坚，推动临港、临空片区一体打造，做实“渝车出海”主基地。要高水平建设现代化人民城市，统筹推动龙盛新城、寸滩国际新城等区域开发建设，擦亮“百园之城”名片。要做优“15分钟高品质生活服务圈”，扎实推进平安建设法治建设，努力推动新区经济社会发展迈上新台阶。10月27日，市委办公厅召开会议，市委常委、秘书长刘尚进出席会议并讲话。会议强调，要把学习贯彻全会精神作为当前和今后一个时期的重大政治任务，深入学习领会习近平总书记重要讲话精神和中央“十五五”规划建议的丰富内涵和精神实质，切实把思想和行动统一到党中央决策部署和市委贯彻落实要求上来。要服务市委抓好学习宣传贯彻全会精神各项工作，推动全市上下迅速形成学习宣传贯彻热潮。要对标全会部署加强研究谋划，聚焦总书记赋予重庆的“两大定位”，服务市委高质量起草我市“十五五”规划建议，全力推动中央战略部署在市域中观和基层微观细化量化、落地落实。要以扎实抓好中央巡视反馈意见整改为牵引，完善抓党建带全局工作体系，强化四季度全市经济社会发展重点工作督查问效，加速推进人工智能与数字重庆建设相互赋能，纵深推进国资国企改革、要素市场化配置综合改革试点等重点改革，服务全市“十四五”收好官、“十五五”开好局。10月28日，全市统一战线召开会议，市委常委、统战部部长商奎主持会议并讲话。会议指出，党的二十届四中全会科学绘制了未来5年以中国式现代化全面推进强国建设、民族复兴伟业的“路线图”，吹响了确保基本实现社会主义现代化取得决定性进展的“冲锋号”，是乘势而上、接续推进中国式现代化的又一次总动员、总部署。会议强调，学习宣传贯彻全会精神是当前和今后一个时期的重大政治任务，要切实提高政治站位，迅速掀起学习宣传贯彻热潮，切实把思想和行动统一到全会精神上来。要坚持从全会部署中找方位、找任务，发挥好统一战线人才荟萃的智力优势、联系广泛的资源优势和协调关系的功能优势，集智聚力服务“十五五”规划落地见效。要把全会决策部署和市委工作要求转化为统战工作的发展思路、政策举措，压茬推进、务求实效，推动工作提质增效，为谱写中国式现代化重庆篇章贡献统战力量。</w:t>
      </w:r>
    </w:p>
    <w:p>
      <w:r>
        <w:t>连日来，市委常委同志在有关部门和区县召开会议传达学习党的二十届四中全会精神，研究部署贯彻落实工作。强调要把学习好贯彻好全会精神作为当前和今后一个时期的重大政治任务，不懈努力、接续奋斗，谋深做实“十五五”时期经济社会发展工作，奋力谱写中国式现代化重庆篇章。</w:t>
      </w:r>
    </w:p>
    <w:p>
      <w:r>
        <w:t>10月27日，市委常委、市纪委书记、市监委主任宋依佳主持召开市纪委常委会（扩大）会议。会议指出，全市纪检监察机关要以高度政治自觉抓好全会精神学习宣传贯彻，深刻领会把握“十四五”时期取得的重大成就和“十五五”时期经济社会发展指导思想、重大原则、主要目标、战略任务、根本保证，坚定拥护“两个确立”、坚决做到“两个维护”，切实把思想和行动统一到党中央决策部署上来。会议强调，要坚持以党的自我革命引领社会革命，围绕“国之大者”强化政治监督，持续营造良好政治生态，提质扩面推进清廉重庆建设，推动全会各项部署在重庆一贯到底。要以正风肃纪反腐为高质量发展清障护航、凝心聚力，健全作风建设常态长效机制，风腐同查同治纵深推进反腐败斗争，严管厚爱结合，激发广大党员干部干事创业新动力，为实现“十五五”时期经济社会发展目标提供坚强保证。</w:t>
      </w:r>
    </w:p>
    <w:p>
      <w:r>
        <w:t>10月27日，市委宣传部召开部务会（扩大）会议，市委常委、宣传部部长姜辉主持会议并讲话。会议指出，习近平总书记在全会上的重要讲话高屋建瓴、总揽全局、思想精深、内涵丰富，是中国式现代化理论和实践的重大发展，是指导社会主义现代化强国建设的又一篇纲领性文献。全会审议通过的《建议》，总结概括了“十四五”时期我国经济社会发展的重大成就，深刻阐述了“十五五”时期的国内外形势，经济社会发展的指导思想、重大原则、主要目标、重大举措和根本保证，是接续推进中国式现代化建设的总纲领、总指引。会议强调，全市宣传思想文化战线要按照党中央和市委部署要求，全力做好学习领会、宣传宣讲、研究阐释、对外宣介、舆论引导等各项工作，推动迅速掀起学习宣传贯彻热潮。要对标对表全会关于文化建设的部署要求，着力用党的创新理论凝心铸魂，大力繁荣文化事业，加快发展文化产业，提升国际传播效能，推出更多标志性成果，奋力推动文化强市建设高质量发展，为现代化新重庆建设提供有力文化支撑和强大精神动力。</w:t>
      </w:r>
    </w:p>
    <w:p>
      <w:r>
        <w:t>10月27日，市委组织部召开部机关干部大会，市委常委、组织部部长蔡允革出席会议并讲话。会议指出，要认真学习贯彻党的二十届四中全会精神，深刻领会“十四五”时期我国发展取得的重大成就，“十五五”时期的重要地位、面临的形势和经济社会发展的指导方针、主要目标、战略任务、重大举措，深刻领悟“两个确立”的决定性意义，增强“四个意识”、坚定“四个自信”、做到“两个维护”，切实把思想和行动统一到全会重大决策部署上来。会议强调，要更加坚定自觉地以党的组织路线服务保证政治路线，健全政治铸魂体系，深化党员干部理论武装，全方位推进政治监督，推动党对经济社会发展的全面领导一贯到底。要优化干部选育管用链条，健全以实干实绩选人用人机制，加强干部现代化建设能力培养，提振干事创业精气神，锻造堪当“十五五”时期经济社会发展重任的骨干力量。要抓好组织体系建设，着力健全各领域党组织深度融入服务中心工作的有效机制，筑牢保障“十五五”时期经济社会发展的战斗堡垒。要构建人才引育矩阵，以更大力度培养引进用好人才，夯实引领“十五五”时期经济社会发展的战略支撑。要督促指导各地各单位面向党员干部全覆盖开展全会精神学习培训，迅速掀起学习贯彻全会精神热潮，大力营造深谋实干、以学促干的浓厚氛围。</w:t>
      </w:r>
    </w:p>
    <w:p>
      <w:r>
        <w:t>10月27日，万州区委常委会举行扩大会议，市委常委、万州区委书记卢红主持并讲话。会议指出，党的二十届四中全会是在中国式现代化纵深推进、全面跃升进入关键时期召开的一次十分重要的会议。会议强调，全区上下要深刻领会把握党的二十届四中全会精神实质，牢牢把握“十五五”时期的重要地位、面临的形势和经济社会发展的指导思想、重大原则、主要目标、战略任务，始终在思想上政治上行动上同以习近平同志为核心的党中央保持高度一致，坚定拥护“两个确立”、坚决做到“两个维护”，以高度的政治自觉、饱满的政治热情、笃定的政治行动，扎实抓好全会精神学习教育和宣传宣讲，结合全市重要城市副中心建设，进一步谋深做实全区“十五五”时期经济社会发展工作，为奋力谱写中国式现代化重庆篇章作出更大贡献。</w:t>
      </w:r>
    </w:p>
    <w:p>
      <w:r>
        <w:t>10月26日，两江新区召开党工委（扩大）会议，市委常委、两江新区党工委书记罗蔺主持会议并讲话。会议指出，党的二十届四中全会是在我国以中国式现代化全面推进强国建设、民族复兴伟业的关键时期，召开的一次十分重要的会议。新区上下要切实把思想和行动统一到全会精神上来，迅速掀起学习宣传贯彻全会精神的热潮，努力把学习成果转化为坚定拥护“两个确立”、坚决做到“两个维护”的实际行动。会议强调，要深入学习贯彻全会精神，认真谋划“十五五”时期各项工作，全面融入和服务国家战略，加快构建以先进制造业为骨干的现代化产业体系，加快打造智能网联新能源汽车之都核心承载地，拓展“AI+制造”场景应用，加快绿色低碳转型，纵深推进重点领域改革攻坚，推动临港、临空片区一体打造，做实“渝车出海”主基地。要高水平建设现代化人民城市，统筹推动龙盛新城、寸滩国际新城等区域开发建设，擦亮“百园之城”名片。要做优“15分钟高品质生活服务圈”，扎实推进平安建设法治建设，努力推动新区经济社会发展迈上新台阶。</w:t>
      </w:r>
    </w:p>
    <w:p>
      <w:r>
        <w:t>10月27日，市委办公厅召开会议，市委常委、秘书长刘尚进出席会议并讲话。会议强调，要把学习贯彻全会精神作为当前和今后一个时期的重大政治任务，深入学习领会习近平总书记重要讲话精神和中央“十五五”规划建议的丰富内涵和精神实质，切实把思想和行动统一到党中央决策部署和市委贯彻落实要求上来。要服务市委抓好学习宣传贯彻全会精神各项工作，推动全市上下迅速形成学习宣传贯彻热潮。要对标全会部署加强研究谋划，聚焦总书记赋予重庆的“两大定位”，服务市委高质量起草我市“十五五”规划建议，全力推动中央战略部署在市域中观和基层微观细化量化、落地落实。要以扎实抓好中央巡视反馈意见整改为牵引，完善抓党建带全局工作体系，强化四季度全市经济社会发展重点工作督查问效，加速推进人工智能与数字重庆建设相互赋能，纵深推进国资国企改革、要素市场化配置综合改革试点等重点改革，服务全市“十四五”收好官、“十五五”开好局。</w:t>
      </w:r>
    </w:p>
    <w:p>
      <w:r>
        <w:t>10月28日，全市统一战线召开会议，市委常委、统战部部长商奎主持会议并讲话。会议指出，党的二十届四中全会科学绘制了未来5年以中国式现代化全面推进强国建设、民族复兴伟业的“路线图”，吹响了确保基本实现社会主义现代化取得决定性进展的“冲锋号”，是乘势而上、接续推进中国式现代化的又一次总动员、总部署。会议强调，学习宣传贯彻全会精神是当前和今后一个时期的重大政治任务，要切实提高政治站位，迅速掀起学习宣传贯彻热潮，切实把思想和行动统一到全会精神上来。要坚持从全会部署中找方位、找任务，发挥好统一战线人才荟萃的智力优势、联系广泛的资源优势和协调关系的功能优势，集智聚力服务“十五五”规划落地见效。要把全会决策部署和市委工作要求转化为统战工作的发展思路、政策举措，压茬推进、务求实效，推动工作提质增效，为谱写中国式现代化重庆篇章贡献统战力量。</w:t>
      </w:r>
    </w:p>
    <w:p>
      <w:r>
        <w:t>纪委</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