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学习贯彻二十届中央纪委四次全会精神丨始终保持反腐败永远在路上的坚韧执着</w:t>
      </w:r>
    </w:p>
    <w:p>
      <w:r>
        <w:t>来源网站: 黑龙江纪检监察 (黑龙江)</w:t>
      </w:r>
    </w:p>
    <w:p>
      <w:r>
        <w:t>原始链接: https://www.hljjjjc.gov.cn/Hljjjjc/html/draftNews_detail.html?publish_id=c2494f97df3542b4ae24be404889fb36</w:t>
      </w:r>
    </w:p>
    <w:p>
      <w:r>
        <w:t>发布时间: 未知</w:t>
      </w:r>
    </w:p>
    <w:p>
      <w:r>
        <w:t>作者: 未知</w:t>
      </w:r>
    </w:p>
    <w:p>
      <w:r>
        <w:t>匹配关键字: 反腐败</w:t>
      </w:r>
    </w:p>
    <w:p>
      <w:r>
        <w:t>爬取时间: 2025-10-30 15:23:15</w:t>
      </w:r>
    </w:p>
    <w:p>
      <w:pPr>
        <w:pStyle w:val="Heading1"/>
      </w:pPr>
      <w:r>
        <w:t>正文</w:t>
      </w:r>
    </w:p>
    <w:p>
      <w:r>
        <w:t>首页</w:t>
      </w:r>
    </w:p>
    <w:p>
      <w:r>
        <w:t>分享</w:t>
      </w:r>
    </w:p>
    <w:p>
      <w:r>
        <w:t>QQ空间</w:t>
        <w:br/>
        <w:t>新浪微博</w:t>
        <w:br/>
        <w:t>QQ</w:t>
        <w:br/>
        <w:t>微信</w:t>
      </w:r>
    </w:p>
    <w:p>
      <w:r>
        <w:t>来源：</w:t>
      </w:r>
    </w:p>
    <w:p>
      <w:r>
        <w:t>发布时间：</w:t>
      </w:r>
    </w:p>
    <w:p>
      <w:r>
        <w:t>首页</w:t>
      </w:r>
    </w:p>
    <w:p>
      <w:r>
        <w:t>分享</w:t>
      </w:r>
    </w:p>
    <w:p>
      <w:r>
        <w:t>QQ空间</w:t>
        <w:br/>
        <w:t>新浪微博</w:t>
        <w:br/>
        <w:t>QQ</w:t>
        <w:br/>
        <w:t>微信</w:t>
      </w:r>
    </w:p>
    <w:p>
      <w:r>
        <w:t>首页</w:t>
      </w:r>
    </w:p>
    <w:p>
      <w:r>
        <w:t>首页</w:t>
      </w:r>
    </w:p>
    <w:p>
      <w:r>
        <w:t>分享</w:t>
      </w:r>
    </w:p>
    <w:p>
      <w:r>
        <w:t>QQ空间</w:t>
        <w:br/>
        <w:t>新浪微博</w:t>
        <w:br/>
        <w:t>QQ</w:t>
        <w:br/>
        <w:t>微信</w:t>
      </w:r>
    </w:p>
    <w:p>
      <w:r>
        <w:t>分享</w:t>
      </w:r>
    </w:p>
    <w:p>
      <w:r>
        <w:t>QQ空间</w:t>
        <w:br/>
        <w:t>新浪微博</w:t>
        <w:br/>
        <w:t>QQ</w:t>
        <w:br/>
        <w:t>微信</w:t>
      </w:r>
    </w:p>
    <w:p>
      <w:r>
        <w:t>QQ空间</w:t>
        <w:br/>
        <w:t>新浪微博</w:t>
        <w:br/>
        <w:t>QQ</w:t>
        <w:br/>
        <w:t>微信</w:t>
      </w:r>
    </w:p>
    <w:p>
      <w:r>
        <w:t>QQ空间</w:t>
        <w:br/>
        <w:t>新浪微博</w:t>
        <w:br/>
        <w:t>QQ</w:t>
        <w:br/>
        <w:t>微信</w:t>
      </w:r>
    </w:p>
    <w:p>
      <w:r>
        <w:t>来源：</w:t>
      </w:r>
    </w:p>
    <w:p>
      <w:r>
        <w:t>发布时间：</w:t>
      </w:r>
    </w:p>
    <w:p>
      <w:r>
        <w:t>来源：</w:t>
      </w:r>
    </w:p>
    <w:p>
      <w:r>
        <w:t>发布时间：</w:t>
      </w:r>
    </w:p>
    <w:p>
      <w:r>
        <w:t>中共黑龙江省纪律检查委员会</w:t>
        <w:br/>
        <w:t>黑龙江省监察委员会</w:t>
        <w:br/>
        <w:t>版权所有</w:t>
        <w:br/>
        <w:t>黑ICP备14004043号</w:t>
      </w:r>
    </w:p>
    <w:p>
      <w:r>
        <w:t>百度统计</w:t>
      </w:r>
    </w:p>
    <w:p>
      <w:r>
        <w:t>中共黑龙江省纪律检查委员会</w:t>
        <w:br/>
        <w:t>黑龙江省监察委员会</w:t>
        <w:br/>
        <w:t>版权所有</w:t>
        <w:br/>
        <w:t>黑ICP备14004043号</w:t>
      </w:r>
    </w:p>
    <w:p>
      <w:r>
        <w:t>百度统计</w:t>
      </w:r>
    </w:p>
    <w:p>
      <w:r>
        <w:t>中共黑龙江省纪律检查委员会</w:t>
        <w:br/>
        <w:t>黑龙江省监察委员会</w:t>
        <w:br/>
        <w:t>版权所有</w:t>
        <w:br/>
        <w:t>黑ICP备14004043号</w:t>
      </w:r>
    </w:p>
    <w:p>
      <w:r>
        <w:t>百度统计</w:t>
      </w:r>
    </w:p>
    <w:p>
      <w:r>
        <w:t>中共黑龙江省纪律检查委员会</w:t>
        <w:br/>
        <w:t>黑龙江省监察委员会</w:t>
        <w:br/>
        <w:t>版权所有</w:t>
        <w:br/>
        <w:t>黑ICP备14004043号</w:t>
      </w:r>
    </w:p>
    <w:p>
      <w:r>
        <w:t>百度统计</w:t>
      </w:r>
    </w:p>
    <w:p>
      <w:r>
        <w:t>中共黑龙江省纪律检查委员会</w:t>
        <w:br/>
        <w:t>黑龙江省监察委员会</w:t>
        <w:br/>
        <w:t>版权所有</w:t>
        <w:br/>
        <w:t>黑ICP备14004043号</w:t>
      </w:r>
    </w:p>
    <w:p>
      <w:r>
        <w:t>百度统计</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