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【一周纪事】市纪委常委会理论学习中心组专题学习总体国家安全观；3人被查......</w:t>
      </w:r>
    </w:p>
    <w:p>
      <w:r>
        <w:t>来源网站: 上海纪检监察 (上海)</w:t>
      </w:r>
    </w:p>
    <w:p>
      <w:r>
        <w:t>原始链接: https://www.shjjjc.gov.cn/shsjjjcw/ljsh/content/a19db365-3124-451a-b187-79ecad1cd86c.html</w:t>
      </w:r>
    </w:p>
    <w:p>
      <w:r>
        <w:t>发布时间: 2025-10-26 16:00:00</w:t>
      </w:r>
    </w:p>
    <w:p>
      <w:r>
        <w:t>作者: 未知</w:t>
      </w:r>
    </w:p>
    <w:p>
      <w:r>
        <w:t>匹配关键字: 反腐败</w:t>
      </w:r>
    </w:p>
    <w:p>
      <w:r>
        <w:t>爬取时间: 2025-10-30 14:30:32</w:t>
      </w:r>
    </w:p>
    <w:p>
      <w:pPr>
        <w:pStyle w:val="Heading1"/>
      </w:pPr>
      <w:r>
        <w:t>正文</w:t>
      </w:r>
    </w:p>
    <w:p>
      <w:r>
        <w:t>上海</w:t>
      </w:r>
    </w:p>
    <w:p>
      <w:r>
        <w:t>▼市纪委常委会理论学习中心组专题学习总体国家安全观</w:t>
      </w:r>
    </w:p>
    <w:p>
      <w:r>
        <w:t>10月21日，市纪委常委会理论学习中心组召开专题学习会，深入学习习近平总书记关于国家安全的重要论述，坚定不移贯彻总体国家安全观。市委党校公共管理教研部主任董幼鸿教授作专题报告。市委常委、市纪委书记、市监委主任李仰哲主持会议并讲话。</w:t>
      </w:r>
    </w:p>
    <w:p>
      <w:r>
        <w:t>▼李仰哲赴青浦区调研</w:t>
      </w:r>
    </w:p>
    <w:p>
      <w:r>
        <w:t>近日，市委常委、市纪委书记、市监委主任李仰哲赴青浦区，调研群众身边不正之风和腐败问题集中整治、纪检监察工作“三化”建设推进情况。</w:t>
      </w:r>
    </w:p>
    <w:p>
      <w:r>
        <w:t>浦东</w:t>
      </w:r>
    </w:p>
    <w:p>
      <w:r>
        <w:t>▼区纪委常委会召开（扩大）会议</w:t>
      </w:r>
    </w:p>
    <w:p>
      <w:r>
        <w:t>近日，区纪委常委会召开（扩大）会议，传达学习习近平总书记在中央政治局第二十二次集体学习时的重要讲话精神。区委常委、区纪委书记、区监委主任李晓辉主持会议并讲话。</w:t>
      </w:r>
    </w:p>
    <w:p>
      <w:r>
        <w:t>▼区纪委常委会理论学习中心组召开专题学习会</w:t>
      </w:r>
    </w:p>
    <w:p>
      <w:r>
        <w:t>近日，区纪委常委会理论学习中心组召开专题学习会，赴某部队参观学习，深入学习习近平总书记关于国家安全的重要论述，坚定不移贯彻总体国家安全观。区委常委、区纪委书记、区监委主任李晓辉主持会议并讲话。</w:t>
      </w:r>
    </w:p>
    <w:p>
      <w:r>
        <w:t>徐汇</w:t>
      </w:r>
    </w:p>
    <w:p>
      <w:r>
        <w:t>▼区政协召开区党风廉政建设和反腐败工作专题通报会</w:t>
      </w:r>
    </w:p>
    <w:p>
      <w:r>
        <w:t>近日，区政协召开区党风廉政建设和反腐败工作专题通报会。区政协主席黄冲主持会议，区委常委、区纪委书记、区监委主任何雅应邀通报工作。</w:t>
      </w:r>
    </w:p>
    <w:p>
      <w:r>
        <w:t>长宁</w:t>
      </w:r>
    </w:p>
    <w:p>
      <w:r>
        <w:t>▼沈永兵调研区房管局</w:t>
      </w:r>
    </w:p>
    <w:p>
      <w:r>
        <w:t>近日，区委常委、区纪委书记、区监委主任沈永兵赴区房管局开展调研，区房管局党组书记、局长林子岳等参加调研。</w:t>
      </w:r>
    </w:p>
    <w:p>
      <w:r>
        <w:t>静安</w:t>
      </w:r>
    </w:p>
    <w:p>
      <w:r>
        <w:t>▼区纪委常委会专题学习《习近平谈治国理政》第五卷</w:t>
      </w:r>
    </w:p>
    <w:p>
      <w:r>
        <w:t>近日，区纪委常委会召开会议，就“深入学习《习近平谈治国理政》第五卷，深刻领悟习近平总书记关于党的自我革命、全面从严治党的重要要求”进行专题学习。</w:t>
      </w:r>
    </w:p>
    <w:p>
      <w:r>
        <w:t>虹口</w:t>
      </w:r>
    </w:p>
    <w:p>
      <w:r>
        <w:t>▼十一届虹口区委第十轮巡察工作启动</w:t>
      </w:r>
    </w:p>
    <w:p>
      <w:r>
        <w:t>近日，虹口区召开十一届区委第十轮巡察工作动员部署会，区委常委、区纪委书记、区监委主任、区委巡察工作领导小组组长姜勇作动员讲话。</w:t>
      </w:r>
    </w:p>
    <w:p>
      <w:r>
        <w:t>杨浦</w:t>
      </w:r>
    </w:p>
    <w:p>
      <w:r>
        <w:t>▼区纪委常委会理论学习中心组专题学习《习近平谈治国理政》第五卷</w:t>
      </w:r>
    </w:p>
    <w:p>
      <w:r>
        <w:t>近日，区纪委常委会理论学习中心组（扩大）学习会召开，专题学习《习近平谈治国理政》第五卷。会议邀请上海交通大学新时代党的建设研究中心研究员王昆教授作专题辅导报告。区委常委、区纪委书记、区监委主任包蕾主持会议并讲话。</w:t>
      </w:r>
    </w:p>
    <w:p>
      <w:r>
        <w:t>▼包蕾率区纪委书记班子慰问老同志</w:t>
      </w:r>
    </w:p>
    <w:p>
      <w:r>
        <w:t>近日，区纪委监委离退休党支部举办“桑榆未晚 乐享重阳”主题活动。区委常委、区纪委书记、区监委主任包蕾率区纪委书记班子与老同志一起参观上海人民城市实践展示馆，并向老同志致以节日的问候和诚挚的祝福。</w:t>
      </w:r>
    </w:p>
    <w:p>
      <w:r>
        <w:t>▼中国建设银行上海市分行一公职人员接受纪律审查和监察调查（点击查看详情）</w:t>
      </w:r>
    </w:p>
    <w:p>
      <w:r>
        <w:t>闵行</w:t>
      </w:r>
    </w:p>
    <w:p>
      <w:r>
        <w:t>▼区纪委监委理论学习中心组（扩大）会专题学习习近平法治思想</w:t>
      </w:r>
    </w:p>
    <w:p>
      <w:r>
        <w:t>近日，区纪委监委理论学习中心组（扩大）召开专题学习会，深入学习贯彻习近平法治思想。区委常委、区纪委书记、区监委主任梁经军主持会议并讲话。</w:t>
      </w:r>
    </w:p>
    <w:p>
      <w:r>
        <w:t>嘉定</w:t>
      </w:r>
    </w:p>
    <w:p>
      <w:r>
        <w:t>▼上海呈竹商务服务管理有限公司一公职人员接受纪律审查和监察调查（点击查看详情）</w:t>
      </w:r>
    </w:p>
    <w:p>
      <w:r>
        <w:t>金山</w:t>
      </w:r>
    </w:p>
    <w:p>
      <w:r>
        <w:t>▼区领导赴区农业农村委、区城运中心调研</w:t>
      </w:r>
    </w:p>
    <w:p>
      <w:r>
        <w:t>近日，区委常委、区纪委书记、区监委主任苏国林带队分别赴区农业农村委、区城运中心开展工作调研。</w:t>
      </w:r>
    </w:p>
    <w:p>
      <w:r>
        <w:t>松江</w:t>
      </w:r>
    </w:p>
    <w:p>
      <w:r>
        <w:t>▼区纪委监委召开理论学习中心组（扩大）学习会</w:t>
      </w:r>
    </w:p>
    <w:p>
      <w:r>
        <w:t>近日，区纪委监委召开理论学习中心组（扩大）学习会。区委党校副教授陈安杰同志围绕《习近平谈治国理政》第五卷作专题辅导报告。区委常委、区纪委书记、区监委主任阎玉文主持会议并讲话。</w:t>
      </w:r>
    </w:p>
    <w:p>
      <w:r>
        <w:t>奉贤</w:t>
      </w:r>
    </w:p>
    <w:p>
      <w:r>
        <w:t>▼区纪委监委理论学习中心组专题学习《习近平谈治国理政》第五卷</w:t>
      </w:r>
    </w:p>
    <w:p>
      <w:r>
        <w:t>近日，区纪委监委理论学习中心组召开专题（扩大）学习会，深入学习贯彻《习近平谈治国理政》第五卷。区委常委、区纪委书记、区监委主任王洪青主持会议并讲话。</w:t>
      </w:r>
    </w:p>
    <w:p>
      <w:r>
        <w:t>▼区纪委监委召开年轻干部座谈会</w:t>
      </w:r>
    </w:p>
    <w:p>
      <w:r>
        <w:t>近日，区纪委监委召开年轻干部座谈会，8名同志交流分享了入职以来的所思所悟与所学所获，区委常委、区纪委书记、区监委主任王洪青出席会议，对年轻同志提出寄语。</w:t>
      </w:r>
    </w:p>
    <w:p>
      <w:r>
        <w:t>▼上海市奉贤区四团镇社会事业发展办公室一公职人员接受纪律审查和监察调查（点击查看详情）</w:t>
      </w:r>
    </w:p>
    <w:p>
      <w:r>
        <w:t>崇明</w:t>
      </w:r>
    </w:p>
    <w:p>
      <w:r>
        <w:t>▼李峻调研纪检监察工作</w:t>
      </w:r>
    </w:p>
    <w:p>
      <w:r>
        <w:t>近日，区委书记李峻赴崇明区博物馆、区纪委监委机关等地，实地调研廉洁文化点建设等工作，与区纪委监委领导班子座谈交流。区委常委、区纪委书记、区监察委主任沈雪峰参加调研。</w:t>
      </w:r>
    </w:p>
    <w:p>
      <w:r>
        <w:t>▼崇明区召开纪检监察系统2025年第四季度工作例会</w:t>
      </w:r>
    </w:p>
    <w:p>
      <w:r>
        <w:t>近日，崇明区召开纪检监察系统2025年第四季度工作例会，传达落实区委书记李峻在调研区纪委监委工作时的讲话精神，全面梳理总结前阶段工作开展情况，谋划部署四季度工作任务。区委常委、区纪委书记、区监委主任沈雪峰出席会议并讲话。</w:t>
      </w:r>
    </w:p>
    <w:p>
      <w:r>
        <w:t>▼沈雪峰开展巡察中期走访</w:t>
      </w:r>
    </w:p>
    <w:p>
      <w:r>
        <w:t>近日，区委常委、区纪委书记、区监委主任，区委巡察工作领导小组组长沈雪峰带队前往巡察组驻地，开展巡察中期走访，了解二届区委第八轮巡察工作进展，研究部署下一阶段巡察工作。</w:t>
      </w:r>
    </w:p>
    <w:p>
      <w:r>
        <w:t>▼区纪委常委会召开扩大学习会</w:t>
      </w:r>
    </w:p>
    <w:p>
      <w:r>
        <w:t>近日，区纪委常委会召开扩大学习会，围绕学习贯彻《习近平谈治国理政》第五卷开展专题研讨。区委常委、区纪委书记、区监委主任沈雪峰主持会议并讲话。</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