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清风暖民心丨广安市邻水县：迟到三年的占地补偿...</w:t>
      </w:r>
    </w:p>
    <w:p>
      <w:r>
        <w:t>来源网站: 四川纪检监察 (四川)</w:t>
      </w:r>
    </w:p>
    <w:p>
      <w:r>
        <w:t>原始链接: https://www.scjc.gov.cn/scjc/gzzc/2025/10/30/0da5433979644038910a97352e55551c.shtml</w:t>
      </w:r>
    </w:p>
    <w:p>
      <w:r>
        <w:t>发布时间: 未知</w:t>
      </w:r>
    </w:p>
    <w:p>
      <w:r>
        <w:t>作者: 编辑人员：肖维娜</w:t>
      </w:r>
    </w:p>
    <w:p>
      <w:r>
        <w:t>匹配关键字: 反腐败</w:t>
      </w:r>
    </w:p>
    <w:p>
      <w:r>
        <w:t>爬取时间: 2025-10-30 14:33:24</w:t>
      </w:r>
    </w:p>
    <w:p>
      <w:pPr>
        <w:pStyle w:val="Heading1"/>
      </w:pPr>
      <w:r>
        <w:t>正文</w:t>
      </w:r>
    </w:p>
    <w:p>
      <w:r>
        <w:t>首页</w:t>
        <w:br/>
        <w:t>综合要闻</w:t>
        <w:br/>
        <w:t>工作之窗</w:t>
        <w:br/>
        <w:t>媒体聚焦</w:t>
        <w:br/>
        <w:t>阳光问廉</w:t>
        <w:br/>
        <w:t>专题荟萃</w:t>
        <w:br/>
        <w:t>廉播聚焦</w:t>
        <w:br/>
        <w:t>信息公开</w:t>
      </w:r>
    </w:p>
    <w:p>
      <w:r>
        <w:t>首页</w:t>
        <w:br/>
        <w:t>综合要闻</w:t>
        <w:br/>
        <w:t>工作之窗</w:t>
        <w:br/>
        <w:t>媒体聚焦</w:t>
        <w:br/>
        <w:t>阳光问廉</w:t>
        <w:br/>
        <w:t>专题荟萃</w:t>
        <w:br/>
        <w:t>廉播聚焦</w:t>
        <w:br/>
        <w:t>信息公开</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清风暖民心丨广安市邻水县：迟到三年的占地补偿款要回来了！</w:t>
      </w:r>
    </w:p>
    <w:p>
      <w:r>
        <w:t>清风暖民心丨广安市邻水县：迟到三年的占地补偿款要回来了！</w:t>
      </w:r>
    </w:p>
    <w:p>
      <w:r>
        <w:t>发布时间：2025-10-30</w:t>
        <w:br/>
        <w:t>来源：“廉洁四川”网站</w:t>
        <w:br/>
        <w:br/>
        <w:t xml:space="preserve">                            </w:t>
        <w:br/>
        <w:t>字体大小：</w:t>
        <w:br/>
        <w:br/>
        <w:t xml:space="preserve">                                大</w:t>
        <w:br/>
        <w:t>中</w:t>
        <w:br/>
        <w:t>小</w:t>
      </w:r>
    </w:p>
    <w:p>
      <w:r>
        <w:t>分享至：</w:t>
      </w:r>
    </w:p>
    <w:p>
      <w:r>
        <w:t>编者按</w:t>
        <w:b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b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br/>
        <w:t>占地补偿款为何被拖欠三年？这一问题的发现，要从去年10月该县纪委监委干部到城南镇西天村召开“有事找纪检、解决靠组织”坝坝会说起。会上，当话题转到向阳桥水库建设时，村民们将压抑已久的疑问和不满和盘托出。</w:t>
        <w:br/>
        <w:t>“水库施工占了我家的地，这都几年了，一分钱补偿没见着！”</w:t>
        <w:br/>
        <w:t>“钱去哪儿了？是不是被贪了？”这些尖锐的问题，直接指向了可能存在的干部腐败和作风问题。</w:t>
        <w:br/>
        <w:t>为了弄清问题的来龙去脉，县镇纪委赓即联合组建调查组，兵分两路，一组深入西天村1、2、4组群众家中开展入户走访，一组调阅资料。</w:t>
        <w:br/>
        <w:t xml:space="preserve"> </w:t>
        <w:br/>
        <w:t>调查组逐户走访村民，核实占地及补偿情况。（魏小兰 摄）</w:t>
        <w:br/>
        <w:t>“郭大爷，请您详细说说土地占用的经过，面积和补偿金额有多少？”</w:t>
        <w:br/>
        <w:t>“2019年3月左右，村书记找到我说修水库需要堆材料，占了我4.52亩土地，说好补偿8500元。”</w:t>
        <w:br/>
        <w:t>“村上公示过每户的补偿金额吗？资金是否进行了拨付？”</w:t>
        <w:br/>
        <w:t>“后面村上开过几次大会，确认过占地协议和补偿金额，但还有很多人没签字确认，之后就不了了之，也没听说发钱。”</w:t>
        <w:br/>
        <w:t>随后，调查组迅速与该镇政府向阳桥水库建设办公室、村委对接，了解临时占地的补偿标准、补偿款所需资料、拨付流程及资金拨付情况。</w:t>
        <w:br/>
        <w:t>“为啥这笔补偿款搁置了三年？”</w:t>
        <w:br/>
        <w:t>“按程序，占地面积和补偿金额均要征得村组集体和占地群众的同意和签字确认，项目部拨付资金时间与占用村民土地有时间差，干部更换过后也没主动跟进，造成了这个结果。”</w:t>
        <w:br/>
        <w:t>“为什么明知道村民着急，补偿款却一拖三年？后续为什么没有主动协调拨付事宜？”面对调查组的询问，村干部自知理亏，承认了因工作交接疏漏、后续跟进缺位导致的失职行为。</w:t>
        <w:b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b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br/>
        <w:t>目前，城南镇西天村1、2、4组村民73户占地补偿资金共计117698.9元全数发放到位。</w:t>
        <w:br/>
        <w:t>“真的太感谢了，这笔3325元占地补偿盼了三年，终于领到手，悬着的心也落了地……”城南镇村民郭万寿欣喜地向上门回访的镇纪委干部展示着银行卡上的到账信息，一边道谢。</w:t>
        <w:b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b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编者按</w:t>
      </w:r>
    </w:p>
    <w:p>
      <w:r>
        <w:t>习近平总书记反复强调要持续整治群众身边不正之风和腐败问题，在二十届中央纪委三次全会上再次强调要“推动反腐败向基层延伸、向群众身边延伸，惩治‘蝇贪蚁腐’，让群众有更多获得感”。四川省各级纪检监察机关闻令而动，按照中央纪委国家监委深入开展群众身边不正之风和腐败问题集中整治工作要求，牢固树立办案引领理念，紧盯群众急难愁盼问题，强化监督执纪问责和案件查办各项工作，并在乡镇（街道）一级喊响“有事找纪检”，坚决清理啃食侵害群众利益的“蝇贪蚁腐”。“廉洁四川”特推出“清风暖民心”专栏，分“集中整治在行动”“有事找纪检”2个子栏目，跟进相关报道，敬请关注。</w:t>
      </w:r>
    </w:p>
    <w:p>
      <w:r>
        <w:t>“都怪我的疏忽大意，拖着拖着就拖了三年，我愧对乡亲们的信任……”在镇纪委谈话提醒时，广安市邻水县城南镇西天村村支部书记郭忠刚懊悔不已。与此同时，该村73户村民悬了三年的心终于落地——总计11.7万余元的占地补偿款，全数发放到位。</w:t>
      </w:r>
    </w:p>
    <w:p>
      <w:r>
        <w:t>占地补偿款为何被拖欠三年？这一问题的发现，要从去年10月该县纪委监委干部到城南镇西天村召开“有事找纪检、解决靠组织”坝坝会说起。会上，当话题转到向阳桥水库建设时，村民们将压抑已久的疑问和不满和盘托出。</w:t>
      </w:r>
    </w:p>
    <w:p>
      <w:r>
        <w:t>“水库施工占了我家的地，这都几年了，一分钱补偿没见着！”</w:t>
      </w:r>
    </w:p>
    <w:p>
      <w:r>
        <w:t>“钱去哪儿了？是不是被贪了？”这些尖锐的问题，直接指向了可能存在的干部腐败和作风问题。</w:t>
      </w:r>
    </w:p>
    <w:p>
      <w:r>
        <w:t>为了弄清问题的来龙去脉，县镇纪委赓即联合组建调查组，兵分两路，一组深入西天村1、2、4组群众家中开展入户走访，一组调阅资料。</w:t>
      </w:r>
    </w:p>
    <w:p>
      <w:r>
        <w:t>调查组逐户走访村民，核实占地及补偿情况。（魏小兰 摄）</w:t>
      </w:r>
    </w:p>
    <w:p>
      <w:r>
        <w:t>“郭大爷，请您详细说说土地占用的经过，面积和补偿金额有多少？”</w:t>
      </w:r>
    </w:p>
    <w:p>
      <w:r>
        <w:t>“2019年3月左右，村书记找到我说修水库需要堆材料，占了我4.52亩土地，说好补偿8500元。”</w:t>
      </w:r>
    </w:p>
    <w:p>
      <w:r>
        <w:t>“村上公示过每户的补偿金额吗？资金是否进行了拨付？”</w:t>
      </w:r>
    </w:p>
    <w:p>
      <w:r>
        <w:t>“后面村上开过几次大会，确认过占地协议和补偿金额，但还有很多人没签字确认，之后就不了了之，也没听说发钱。”</w:t>
      </w:r>
    </w:p>
    <w:p>
      <w:r>
        <w:t>随后，调查组迅速与该镇政府向阳桥水库建设办公室、村委对接，了解临时占地的补偿标准、补偿款所需资料、拨付流程及资金拨付情况。</w:t>
      </w:r>
    </w:p>
    <w:p>
      <w:r>
        <w:t>“为啥这笔补偿款搁置了三年？”</w:t>
      </w:r>
    </w:p>
    <w:p>
      <w:r>
        <w:t>“按程序，占地面积和补偿金额均要征得村组集体和占地群众的同意和签字确认，项目部拨付资金时间与占用村民土地有时间差，干部更换过后也没主动跟进，造成了这个结果。”</w:t>
      </w:r>
    </w:p>
    <w:p>
      <w:r>
        <w:t>“为什么明知道村民着急，补偿款却一拖三年？后续为什么没有主动协调拨付事宜？”面对调查组的询问，村干部自知理亏，承认了因工作交接疏漏、后续跟进缺位导致的失职行为。</w:t>
      </w:r>
    </w:p>
    <w:p>
      <w:r>
        <w:t>原来，向阳桥水库始建于2017年，在建设过程中，施工方在2018年、2019年临时租用西天村4组邓家垭口附近土地88.2亩，作为工程堆码场，涉及群众73户，约定2023年统一支付补偿款。可由于西天村每年外出务工人员多，村委先后召开了几次村民会议，都因参会比例过低，没有达成一致意见。更关键的是，在村干部更换后，后续跟进缺位，临时占地补偿也就搁置了，这一搁，就是近三年。</w:t>
      </w:r>
    </w:p>
    <w:p>
      <w:r>
        <w:t>找到问题症结后，邻水县纪委监委随即将该问题列入监督重点，督促城南镇政府和西天村村委组织召开村民代表大会，完善临时用地补偿协议签字，逐户核定占地面积和补偿金额，同时加强与施工单位协商，尽快兑现向群众承诺的占地补偿。</w:t>
      </w:r>
    </w:p>
    <w:p>
      <w:r>
        <w:t>目前，城南镇西天村1、2、4组村民73户占地补偿资金共计117698.9元全数发放到位。</w:t>
      </w:r>
    </w:p>
    <w:p>
      <w:r>
        <w:t>“真的太感谢了，这笔3325元占地补偿盼了三年，终于领到手，悬着的心也落了地……”城南镇村民郭万寿欣喜地向上门回访的镇纪委干部展示着银行卡上的到账信息，一边道谢。</w:t>
      </w:r>
    </w:p>
    <w:p>
      <w:r>
        <w:t>补偿款发放到位后，县纪委监委坚持以案促改，督促城南镇党委举一反三，组织召开镇村干部会议，对向阳桥水库建设占地补偿中镇村干部不作为、慢作为行为进行了批评教育，并加强对财务管理、村务公开等相关机制的监管。</w:t>
      </w:r>
    </w:p>
    <w:p>
      <w:r>
        <w:t>以此案为契机，针对群众反映强烈的临时用地补偿款发放、务工费结算等民生痛点，该县纪委监委成立专班开展问题线索“回头看”，畅通“云”上听访、街头接访、问政坝坝会、入户走访等形式收集问题、排查线索，运用“专项整治+片区协作+大数据预警”立体化监督格局，把监督、办案、整改、治理贯通起来，推动从一个问题到一类问题的解决。今年以来，推动解决群众急难愁盼问题8000余个，返还群众款物2100余万元，其中涉及欠薪欠资、补偿款发放等问题131个。（作者：鲁珊珊）</w:t>
      </w:r>
    </w:p>
    <w:p>
      <w:r>
        <w:t>编辑人员：肖维娜</w:t>
      </w:r>
    </w:p>
    <w:p>
      <w:r>
        <w:t>相关链接&gt;&gt;</w:t>
      </w:r>
    </w:p>
    <w:p>
      <w:r>
        <w:t>相关链接&gt;&gt;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