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中国共产党廉洁自律准则</w:t>
      </w:r>
    </w:p>
    <w:p>
      <w:r>
        <w:t>来源网站: 宁夏纪检监察 (宁夏)</w:t>
      </w:r>
    </w:p>
    <w:p>
      <w:r>
        <w:t>原始链接: http://www.qhjc.gov.cn/detail_D0F6FB550348940F.html</w:t>
      </w:r>
    </w:p>
    <w:p>
      <w:r>
        <w:t>发布时间: 未知</w:t>
      </w:r>
    </w:p>
    <w:p>
      <w:r>
        <w:t>作者: 未知</w:t>
      </w:r>
    </w:p>
    <w:p>
      <w:r>
        <w:t>匹配关键字: 反腐败</w:t>
      </w:r>
    </w:p>
    <w:p>
      <w:r>
        <w:t>爬取时间: 2025-10-30 14:43:11</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准则 &gt; 新闻细览</w:t>
        <w:br/>
        <w:br/>
        <w:br/>
        <w:t xml:space="preserve">                        【字体：大 中 小】【刷新】【返回】【关闭】</w:t>
      </w:r>
    </w:p>
    <w:p>
      <w:r>
        <w:t>分享</w:t>
      </w:r>
    </w:p>
    <w:p>
      <w:r>
        <w:t>QQ空间</w:t>
        <w:br/>
        <w:t>新浪微博</w:t>
        <w:br/>
        <w:t>腾讯微博</w:t>
        <w:br/>
        <w:t>QQ</w:t>
        <w:br/>
        <w:t>微信</w:t>
      </w:r>
    </w:p>
    <w:p>
      <w:r>
        <w:t>中国共产党廉洁自律准则</w:t>
      </w:r>
    </w:p>
    <w:p>
      <w:r>
        <w:t>来源：中央纪委国家监委网站　发布时间：2018年11月22日</w:t>
      </w:r>
    </w:p>
    <w:p>
      <w:r>
        <w:t>中共中央关于印发 　　《中国共产党廉洁自律准则》的通知 　　各省、自治区、直辖市党委，中央各部委，国家机关各部委党组（党委），解放军各总部、各大单位党委，各人民团体党组： 　　2010年1月中共中央印发的《中国共产党党员领导干部廉洁从政若干准则》，对于促进党员领导干部廉洁从政发挥了重要作用。党的十八大以来，随着全面从严治党实践不断深化，该准则已不能完全适应全面从严治党新的实践需要，党中央决定予以修订。现将修订后的《中国共产党廉洁自律准则》（以下简称《准则》）印发给你们，请认真遵照执行。 　　《准则》贯彻党的十八大和十八届三中、四中全会精神，坚持依规治党与以德治党相结合，紧扣廉洁自律主题，重申党的理想信念宗旨、优良传统作风，重在立德，是党执政以来第一部坚持正面倡导、面向全体党员的规范全党廉洁自律工作的重要基础性法规，是对党章规定的具体化，体现了全面从严治党实践成果，为党员和党员领导干部树立了一个看得见、够得着的高标准，展现了共产党人的高尚道德追求，对于深入推进党风廉政建设和反腐败斗争，加强党内监督，永葆党的先进性和纯洁性，具有十分重要的意义。 　　各级党组织要切实担当和落实好全面从严治党的主体责任，抓好《准则》的学习宣传、贯彻落实，把各项要求刻印在全体党员特别是党员领导干部心上。各级党员领导干部要发挥表率作用，以更高更严的要求，带头践行廉洁自律规范。广大党员要加强党性修养，保持和发扬党的优良传统作风，使廉洁自律规范内化于心、外化于行，坚持理想信念宗旨“高线”，永葆共产党人清正廉洁的政治本色。 　　《准则》自2016年1月1日起施行，《中国共产党党员领导干部廉洁从政若干准则》同时废止。 　　各地区各部门在执行《准则》过程中的重要情况和建议，要及时报告党中央。 　　 　　中国共产党廉洁自律准则 　　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党员廉洁自律规范 　　 　　第一条 坚持公私分明，先公后私，克己奉公。 　　第二条 坚持崇廉拒腐，清白做人，干净做事。 　　第三条 坚持尚俭戒奢，艰苦朴素，勤俭节约。 　　第四条 坚持吃苦在前，享受在后，甘于奉献。 　　 　　党员领导干部廉洁自律规范 　　 　　第五条 廉洁从政，自觉保持人民公仆本色。 　　第六条 廉洁用权，自觉维护人民根本利益。 　　第七条 廉洁修身，自觉提升思想道德境界。 　　第八条 廉洁齐家，自觉带头树立良好家风。</w:t>
      </w:r>
    </w:p>
    <w:p>
      <w:r>
        <w:t>相关链接</w:t>
      </w:r>
    </w:p>
    <w:p>
      <w:r>
        <w:t>推进领导干部能上能下若干规定（试行）　 中国共产党党内监督条例　 中国共产党党员领导干部廉洁从政若干准则　 关于党内政治生活的若干准则</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准则 &gt; 新闻细览</w:t>
        <w:br/>
        <w:br/>
        <w:br/>
        <w:t xml:space="preserve">                        【字体：大 中 小】【刷新】【返回】【关闭】</w:t>
      </w:r>
    </w:p>
    <w:p>
      <w:r>
        <w:t>分享</w:t>
      </w:r>
    </w:p>
    <w:p>
      <w:r>
        <w:t>QQ空间</w:t>
        <w:br/>
        <w:t>新浪微博</w:t>
        <w:br/>
        <w:t>腾讯微博</w:t>
        <w:br/>
        <w:t>QQ</w:t>
        <w:br/>
        <w:t>微信</w:t>
      </w:r>
    </w:p>
    <w:p>
      <w:r>
        <w:t>中国共产党廉洁自律准则</w:t>
      </w:r>
    </w:p>
    <w:p>
      <w:r>
        <w:t>来源：中央纪委国家监委网站　发布时间：2018年11月22日</w:t>
      </w:r>
    </w:p>
    <w:p>
      <w:r>
        <w:t>中共中央关于印发 　　《中国共产党廉洁自律准则》的通知 　　各省、自治区、直辖市党委，中央各部委，国家机关各部委党组（党委），解放军各总部、各大单位党委，各人民团体党组： 　　2010年1月中共中央印发的《中国共产党党员领导干部廉洁从政若干准则》，对于促进党员领导干部廉洁从政发挥了重要作用。党的十八大以来，随着全面从严治党实践不断深化，该准则已不能完全适应全面从严治党新的实践需要，党中央决定予以修订。现将修订后的《中国共产党廉洁自律准则》（以下简称《准则》）印发给你们，请认真遵照执行。 　　《准则》贯彻党的十八大和十八届三中、四中全会精神，坚持依规治党与以德治党相结合，紧扣廉洁自律主题，重申党的理想信念宗旨、优良传统作风，重在立德，是党执政以来第一部坚持正面倡导、面向全体党员的规范全党廉洁自律工作的重要基础性法规，是对党章规定的具体化，体现了全面从严治党实践成果，为党员和党员领导干部树立了一个看得见、够得着的高标准，展现了共产党人的高尚道德追求，对于深入推进党风廉政建设和反腐败斗争，加强党内监督，永葆党的先进性和纯洁性，具有十分重要的意义。 　　各级党组织要切实担当和落实好全面从严治党的主体责任，抓好《准则》的学习宣传、贯彻落实，把各项要求刻印在全体党员特别是党员领导干部心上。各级党员领导干部要发挥表率作用，以更高更严的要求，带头践行廉洁自律规范。广大党员要加强党性修养，保持和发扬党的优良传统作风，使廉洁自律规范内化于心、外化于行，坚持理想信念宗旨“高线”，永葆共产党人清正廉洁的政治本色。 　　《准则》自2016年1月1日起施行，《中国共产党党员领导干部廉洁从政若干准则》同时废止。 　　各地区各部门在执行《准则》过程中的重要情况和建议，要及时报告党中央。 　　 　　中国共产党廉洁自律准则 　　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党员廉洁自律规范 　　 　　第一条 坚持公私分明，先公后私，克己奉公。 　　第二条 坚持崇廉拒腐，清白做人，干净做事。 　　第三条 坚持尚俭戒奢，艰苦朴素，勤俭节约。 　　第四条 坚持吃苦在前，享受在后，甘于奉献。 　　 　　党员领导干部廉洁自律规范 　　 　　第五条 廉洁从政，自觉保持人民公仆本色。 　　第六条 廉洁用权，自觉维护人民根本利益。 　　第七条 廉洁修身，自觉提升思想道德境界。 　　第八条 廉洁齐家，自觉带头树立良好家风。</w:t>
      </w:r>
    </w:p>
    <w:p>
      <w:r>
        <w:t>相关链接</w:t>
      </w:r>
    </w:p>
    <w:p>
      <w:r>
        <w:t>推进领导干部能上能下若干规定（试行）　 中国共产党党内监督条例　 中国共产党党员领导干部廉洁从政若干准则　 关于党内政治生活的若干准则</w:t>
      </w:r>
    </w:p>
    <w:p>
      <w:r>
        <w:t>当前位置： &gt; 党纪党规 &gt; 准则 &gt; 新闻细览</w:t>
        <w:br/>
        <w:br/>
        <w:br/>
        <w:t xml:space="preserve">                        【字体：大 中 小】【刷新】【返回】【关闭】</w:t>
      </w:r>
    </w:p>
    <w:p>
      <w:r>
        <w:t>分享</w:t>
      </w:r>
    </w:p>
    <w:p>
      <w:r>
        <w:t>QQ空间</w:t>
        <w:br/>
        <w:t>新浪微博</w:t>
        <w:br/>
        <w:t>腾讯微博</w:t>
        <w:br/>
        <w:t>QQ</w:t>
        <w:br/>
        <w:t>微信</w:t>
      </w:r>
    </w:p>
    <w:p>
      <w:r>
        <w:t>中国共产党廉洁自律准则</w:t>
      </w:r>
    </w:p>
    <w:p>
      <w:r>
        <w:t>来源：中央纪委国家监委网站　发布时间：2018年11月22日</w:t>
      </w:r>
    </w:p>
    <w:p>
      <w:r>
        <w:t>中共中央关于印发 　　《中国共产党廉洁自律准则》的通知 　　各省、自治区、直辖市党委，中央各部委，国家机关各部委党组（党委），解放军各总部、各大单位党委，各人民团体党组： 　　2010年1月中共中央印发的《中国共产党党员领导干部廉洁从政若干准则》，对于促进党员领导干部廉洁从政发挥了重要作用。党的十八大以来，随着全面从严治党实践不断深化，该准则已不能完全适应全面从严治党新的实践需要，党中央决定予以修订。现将修订后的《中国共产党廉洁自律准则》（以下简称《准则》）印发给你们，请认真遵照执行。 　　《准则》贯彻党的十八大和十八届三中、四中全会精神，坚持依规治党与以德治党相结合，紧扣廉洁自律主题，重申党的理想信念宗旨、优良传统作风，重在立德，是党执政以来第一部坚持正面倡导、面向全体党员的规范全党廉洁自律工作的重要基础性法规，是对党章规定的具体化，体现了全面从严治党实践成果，为党员和党员领导干部树立了一个看得见、够得着的高标准，展现了共产党人的高尚道德追求，对于深入推进党风廉政建设和反腐败斗争，加强党内监督，永葆党的先进性和纯洁性，具有十分重要的意义。 　　各级党组织要切实担当和落实好全面从严治党的主体责任，抓好《准则》的学习宣传、贯彻落实，把各项要求刻印在全体党员特别是党员领导干部心上。各级党员领导干部要发挥表率作用，以更高更严的要求，带头践行廉洁自律规范。广大党员要加强党性修养，保持和发扬党的优良传统作风，使廉洁自律规范内化于心、外化于行，坚持理想信念宗旨“高线”，永葆共产党人清正廉洁的政治本色。 　　《准则》自2016年1月1日起施行，《中国共产党党员领导干部廉洁从政若干准则》同时废止。 　　各地区各部门在执行《准则》过程中的重要情况和建议，要及时报告党中央。 　　 　　中国共产党廉洁自律准则 　　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党员廉洁自律规范 　　 　　第一条 坚持公私分明，先公后私，克己奉公。 　　第二条 坚持崇廉拒腐，清白做人，干净做事。 　　第三条 坚持尚俭戒奢，艰苦朴素，勤俭节约。 　　第四条 坚持吃苦在前，享受在后，甘于奉献。 　　 　　党员领导干部廉洁自律规范 　　 　　第五条 廉洁从政，自觉保持人民公仆本色。 　　第六条 廉洁用权，自觉维护人民根本利益。 　　第七条 廉洁修身，自觉提升思想道德境界。 　　第八条 廉洁齐家，自觉带头树立良好家风。</w:t>
      </w:r>
    </w:p>
    <w:p>
      <w:r>
        <w:t>相关链接</w:t>
      </w:r>
    </w:p>
    <w:p>
      <w:r>
        <w:t>推进领导干部能上能下若干规定（试行）　 中国共产党党内监督条例　 中国共产党党员领导干部廉洁从政若干准则　 关于党内政治生活的若干准则</w:t>
      </w:r>
    </w:p>
    <w:p>
      <w:r>
        <w:t>当前位置： &gt; 党纪党规 &gt; 准则 &gt; 新闻细览</w:t>
        <w:br/>
        <w:br/>
        <w:br/>
        <w:t xml:space="preserve">                        【字体：大 中 小】【刷新】【返回】【关闭】</w:t>
      </w:r>
    </w:p>
    <w:p>
      <w:r>
        <w:t>分享</w:t>
      </w:r>
    </w:p>
    <w:p>
      <w:r>
        <w:t>QQ空间</w:t>
        <w:br/>
        <w:t>新浪微博</w:t>
        <w:br/>
        <w:t>腾讯微博</w:t>
        <w:br/>
        <w:t>QQ</w:t>
        <w:br/>
        <w:t>微信</w:t>
      </w:r>
    </w:p>
    <w:p>
      <w:r>
        <w:t>中国共产党廉洁自律准则</w:t>
      </w:r>
    </w:p>
    <w:p>
      <w:r>
        <w:t>来源：中央纪委国家监委网站　发布时间：2018年11月22日</w:t>
      </w:r>
    </w:p>
    <w:p>
      <w:r>
        <w:t>中共中央关于印发 　　《中国共产党廉洁自律准则》的通知 　　各省、自治区、直辖市党委，中央各部委，国家机关各部委党组（党委），解放军各总部、各大单位党委，各人民团体党组： 　　2010年1月中共中央印发的《中国共产党党员领导干部廉洁从政若干准则》，对于促进党员领导干部廉洁从政发挥了重要作用。党的十八大以来，随着全面从严治党实践不断深化，该准则已不能完全适应全面从严治党新的实践需要，党中央决定予以修订。现将修订后的《中国共产党廉洁自律准则》（以下简称《准则》）印发给你们，请认真遵照执行。 　　《准则》贯彻党的十八大和十八届三中、四中全会精神，坚持依规治党与以德治党相结合，紧扣廉洁自律主题，重申党的理想信念宗旨、优良传统作风，重在立德，是党执政以来第一部坚持正面倡导、面向全体党员的规范全党廉洁自律工作的重要基础性法规，是对党章规定的具体化，体现了全面从严治党实践成果，为党员和党员领导干部树立了一个看得见、够得着的高标准，展现了共产党人的高尚道德追求，对于深入推进党风廉政建设和反腐败斗争，加强党内监督，永葆党的先进性和纯洁性，具有十分重要的意义。 　　各级党组织要切实担当和落实好全面从严治党的主体责任，抓好《准则》的学习宣传、贯彻落实，把各项要求刻印在全体党员特别是党员领导干部心上。各级党员领导干部要发挥表率作用，以更高更严的要求，带头践行廉洁自律规范。广大党员要加强党性修养，保持和发扬党的优良传统作风，使廉洁自律规范内化于心、外化于行，坚持理想信念宗旨“高线”，永葆共产党人清正廉洁的政治本色。 　　《准则》自2016年1月1日起施行，《中国共产党党员领导干部廉洁从政若干准则》同时废止。 　　各地区各部门在执行《准则》过程中的重要情况和建议，要及时报告党中央。 　　 　　中国共产党廉洁自律准则 　　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党员廉洁自律规范 　　 　　第一条 坚持公私分明，先公后私，克己奉公。 　　第二条 坚持崇廉拒腐，清白做人，干净做事。 　　第三条 坚持尚俭戒奢，艰苦朴素，勤俭节约。 　　第四条 坚持吃苦在前，享受在后，甘于奉献。 　　 　　党员领导干部廉洁自律规范 　　 　　第五条 廉洁从政，自觉保持人民公仆本色。 　　第六条 廉洁用权，自觉维护人民根本利益。 　　第七条 廉洁修身，自觉提升思想道德境界。 　　第八条 廉洁齐家，自觉带头树立良好家风。</w:t>
      </w:r>
    </w:p>
    <w:p>
      <w:r>
        <w:t>相关链接</w:t>
      </w:r>
    </w:p>
    <w:p>
      <w:r>
        <w:t>推进领导干部能上能下若干规定（试行）　 中国共产党党内监督条例　 中国共产党党员领导干部廉洁从政若干准则　 关于党内政治生活的若干准则</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中共中央关于印发 　　《中国共产党廉洁自律准则》的通知</w:t>
      </w:r>
    </w:p>
    <w:p>
      <w:r>
        <w:t>中国共产党廉洁自律准则</w:t>
      </w:r>
    </w:p>
    <w:p>
      <w:r>
        <w:t>党员廉洁自律规范 　　 　　第一条 坚持公私分明，先公后私，克己奉公。 　　第二条 坚持崇廉拒腐，清白做人，干净做事。 　　第三条 坚持尚俭戒奢，艰苦朴素，勤俭节约。 　　第四条 坚持吃苦在前，享受在后，甘于奉献。 　　 　　党员领导干部廉洁自律规范 　　 　　第五条 廉洁从政，自觉保持人民公仆本色。 　　第六条 廉洁用权，自觉维护人民根本利益。 　　第七条 廉洁修身，自觉提升思想道德境界。 　　第八条 廉洁齐家，自觉带头树立良好家风。</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